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95E13" w14:textId="77777777" w:rsidR="00262DD5" w:rsidRPr="009C2B2E" w:rsidRDefault="00262DD5">
      <w:pPr>
        <w:autoSpaceDE w:val="0"/>
        <w:autoSpaceDN w:val="0"/>
        <w:spacing w:after="78" w:line="220" w:lineRule="exact"/>
      </w:pPr>
    </w:p>
    <w:p w14:paraId="575AF37D" w14:textId="77777777" w:rsidR="00F95358" w:rsidRPr="009C2B2E" w:rsidRDefault="00F95358">
      <w:pPr>
        <w:autoSpaceDE w:val="0"/>
        <w:autoSpaceDN w:val="0"/>
        <w:spacing w:after="0" w:line="230" w:lineRule="auto"/>
        <w:ind w:left="792"/>
        <w:rPr>
          <w:rFonts w:ascii="Times New Roman" w:eastAsia="Times New Roman" w:hAnsi="Times New Roman"/>
          <w:b/>
          <w:sz w:val="24"/>
          <w:lang w:val="ru-RU"/>
        </w:rPr>
      </w:pPr>
    </w:p>
    <w:p w14:paraId="573BF486" w14:textId="77777777" w:rsidR="00F95358" w:rsidRPr="009C2B2E" w:rsidRDefault="00F95358">
      <w:pPr>
        <w:autoSpaceDE w:val="0"/>
        <w:autoSpaceDN w:val="0"/>
        <w:spacing w:after="0" w:line="230" w:lineRule="auto"/>
        <w:ind w:left="792"/>
        <w:rPr>
          <w:rFonts w:ascii="Times New Roman" w:eastAsia="Times New Roman" w:hAnsi="Times New Roman"/>
          <w:b/>
          <w:sz w:val="24"/>
          <w:lang w:val="ru-RU"/>
        </w:rPr>
      </w:pPr>
    </w:p>
    <w:p w14:paraId="6FB0C9B1" w14:textId="77777777" w:rsidR="00366079" w:rsidRPr="00366079" w:rsidRDefault="00366079" w:rsidP="00366079">
      <w:pPr>
        <w:spacing w:after="0" w:line="408" w:lineRule="auto"/>
        <w:ind w:left="120"/>
        <w:jc w:val="center"/>
        <w:rPr>
          <w:lang w:val="ru-RU"/>
        </w:rPr>
      </w:pPr>
      <w:r w:rsidRPr="0036607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C368222" w14:textId="77777777" w:rsidR="00366079" w:rsidRPr="00366079" w:rsidRDefault="00366079" w:rsidP="00366079">
      <w:pPr>
        <w:spacing w:after="0" w:line="408" w:lineRule="auto"/>
        <w:ind w:left="120"/>
        <w:jc w:val="center"/>
        <w:rPr>
          <w:lang w:val="ru-RU"/>
        </w:rPr>
      </w:pPr>
      <w:r w:rsidRPr="0036607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458a8b50-bc87-4dce-ba15-54688bfa7451"/>
      <w:r w:rsidRPr="00366079">
        <w:rPr>
          <w:rFonts w:ascii="Times New Roman" w:hAnsi="Times New Roman"/>
          <w:b/>
          <w:color w:val="000000"/>
          <w:sz w:val="28"/>
          <w:lang w:val="ru-RU"/>
        </w:rPr>
        <w:t>Директор</w:t>
      </w:r>
      <w:bookmarkEnd w:id="0"/>
      <w:r w:rsidRPr="0036607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022B55DB" w14:textId="77777777" w:rsidR="00366079" w:rsidRPr="00366079" w:rsidRDefault="00366079" w:rsidP="00366079">
      <w:pPr>
        <w:spacing w:after="0" w:line="408" w:lineRule="auto"/>
        <w:ind w:left="120"/>
        <w:jc w:val="center"/>
        <w:rPr>
          <w:lang w:val="ru-RU"/>
        </w:rPr>
      </w:pPr>
      <w:r w:rsidRPr="0036607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4973ee1-7119-49dd-ab64-b9ca30404961"/>
      <w:r w:rsidRPr="00366079">
        <w:rPr>
          <w:rFonts w:ascii="Times New Roman" w:hAnsi="Times New Roman"/>
          <w:b/>
          <w:color w:val="000000"/>
          <w:sz w:val="28"/>
          <w:lang w:val="ru-RU"/>
        </w:rPr>
        <w:t xml:space="preserve">Т.И. </w:t>
      </w:r>
      <w:proofErr w:type="spellStart"/>
      <w:r w:rsidRPr="00366079">
        <w:rPr>
          <w:rFonts w:ascii="Times New Roman" w:hAnsi="Times New Roman"/>
          <w:b/>
          <w:color w:val="000000"/>
          <w:sz w:val="28"/>
          <w:lang w:val="ru-RU"/>
        </w:rPr>
        <w:t>Бырева</w:t>
      </w:r>
      <w:bookmarkEnd w:id="1"/>
      <w:proofErr w:type="spellEnd"/>
      <w:r w:rsidRPr="0036607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66079">
        <w:rPr>
          <w:rFonts w:ascii="Times New Roman" w:hAnsi="Times New Roman"/>
          <w:color w:val="000000"/>
          <w:sz w:val="28"/>
          <w:lang w:val="ru-RU"/>
        </w:rPr>
        <w:t>​</w:t>
      </w:r>
    </w:p>
    <w:p w14:paraId="53895DA4" w14:textId="77777777" w:rsidR="00366079" w:rsidRDefault="00366079" w:rsidP="0036607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ЧОУ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Гете</w:t>
      </w:r>
      <w:proofErr w:type="spellEnd"/>
      <w:r>
        <w:rPr>
          <w:rFonts w:ascii="Times New Roman" w:hAnsi="Times New Roman"/>
          <w:b/>
          <w:color w:val="000000"/>
          <w:sz w:val="28"/>
        </w:rPr>
        <w:t>-Шуле"</w:t>
      </w:r>
    </w:p>
    <w:p w14:paraId="57DA476D" w14:textId="77777777" w:rsidR="00366079" w:rsidRDefault="00366079" w:rsidP="00366079">
      <w:pPr>
        <w:spacing w:after="0"/>
        <w:ind w:left="120"/>
      </w:pPr>
    </w:p>
    <w:p w14:paraId="6BF31230" w14:textId="77777777" w:rsidR="00366079" w:rsidRDefault="00366079" w:rsidP="00366079">
      <w:pPr>
        <w:spacing w:after="0"/>
        <w:ind w:left="120"/>
      </w:pPr>
    </w:p>
    <w:p w14:paraId="670DA35C" w14:textId="77777777" w:rsidR="00366079" w:rsidRDefault="00366079" w:rsidP="00366079">
      <w:pPr>
        <w:spacing w:after="0"/>
        <w:ind w:left="120"/>
      </w:pPr>
    </w:p>
    <w:p w14:paraId="1140FE3B" w14:textId="77777777" w:rsidR="00366079" w:rsidRDefault="00366079" w:rsidP="0036607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66079" w14:paraId="11E3B698" w14:textId="77777777" w:rsidTr="00366079">
        <w:tc>
          <w:tcPr>
            <w:tcW w:w="3114" w:type="dxa"/>
          </w:tcPr>
          <w:p w14:paraId="0565CFF0" w14:textId="77777777" w:rsidR="00366079" w:rsidRDefault="0036607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DE6EE00" w14:textId="77777777" w:rsidR="00366079" w:rsidRDefault="0036607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F45383D" w14:textId="77777777" w:rsidR="00366079" w:rsidRDefault="0036607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D8B4583" w14:textId="77777777" w:rsidR="00366079" w:rsidRDefault="0036607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Т.И.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Бырева</w:t>
            </w:r>
            <w:proofErr w:type="spellEnd"/>
          </w:p>
          <w:p w14:paraId="12F6AC20" w14:textId="77777777" w:rsidR="00366079" w:rsidRDefault="003660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171/1 от «29» августа</w:t>
            </w:r>
            <w:r w:rsidRPr="0036607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14:paraId="1C361315" w14:textId="77777777" w:rsidR="00366079" w:rsidRDefault="003660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186BCBB" w14:textId="77777777" w:rsidR="00366079" w:rsidRDefault="0036607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903434E" w14:textId="77777777" w:rsidR="00366079" w:rsidRDefault="0036607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5D39B3FE" w14:textId="77777777" w:rsidR="00366079" w:rsidRDefault="0036607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9BAFB02" w14:textId="77777777" w:rsidR="00366079" w:rsidRDefault="0036607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653C2622" w14:textId="51AF1C8F" w:rsidR="00366079" w:rsidRDefault="003660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«[число]» [</w:t>
            </w:r>
            <w:r w:rsidR="001E27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 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 г.</w:t>
            </w:r>
          </w:p>
          <w:p w14:paraId="4F8FDF36" w14:textId="77777777" w:rsidR="00366079" w:rsidRDefault="003660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D72F3EE" w14:textId="77777777" w:rsidR="00366079" w:rsidRDefault="0036607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E04DF15" w14:textId="77777777" w:rsidR="00366079" w:rsidRDefault="0036607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3BEEF881" w14:textId="77777777" w:rsidR="00366079" w:rsidRDefault="0036607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9C03877" w14:textId="77777777" w:rsidR="00366079" w:rsidRDefault="0036607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Т.И.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Бырева</w:t>
            </w:r>
            <w:proofErr w:type="spellEnd"/>
          </w:p>
          <w:p w14:paraId="3E4311A3" w14:textId="77777777" w:rsidR="00366079" w:rsidRDefault="003660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171/1 от «29» августа   2023 г.</w:t>
            </w:r>
          </w:p>
          <w:p w14:paraId="2E085CFA" w14:textId="77777777" w:rsidR="00366079" w:rsidRDefault="003660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7E09B8A" w14:textId="77777777" w:rsidR="00366079" w:rsidRPr="00366079" w:rsidRDefault="00366079" w:rsidP="00366079">
      <w:pPr>
        <w:spacing w:after="0"/>
        <w:ind w:left="120"/>
        <w:rPr>
          <w:rFonts w:eastAsiaTheme="minorHAnsi"/>
          <w:lang w:val="ru-RU"/>
        </w:rPr>
      </w:pPr>
    </w:p>
    <w:p w14:paraId="2EBBF16C" w14:textId="77777777" w:rsidR="00366079" w:rsidRPr="00366079" w:rsidRDefault="00366079" w:rsidP="00366079">
      <w:pPr>
        <w:spacing w:after="0"/>
        <w:ind w:left="120"/>
        <w:rPr>
          <w:lang w:val="ru-RU"/>
        </w:rPr>
      </w:pPr>
      <w:r w:rsidRPr="00366079">
        <w:rPr>
          <w:rFonts w:ascii="Times New Roman" w:hAnsi="Times New Roman"/>
          <w:color w:val="000000"/>
          <w:sz w:val="28"/>
          <w:lang w:val="ru-RU"/>
        </w:rPr>
        <w:t>‌</w:t>
      </w:r>
    </w:p>
    <w:p w14:paraId="07D35B0F" w14:textId="77777777" w:rsidR="00FD2F63" w:rsidRPr="00366079" w:rsidRDefault="00FD2F63" w:rsidP="00FD2F63">
      <w:pPr>
        <w:rPr>
          <w:rFonts w:ascii="Times New Roman" w:hAnsi="Times New Roman" w:cs="Times New Roman"/>
          <w:color w:val="595959" w:themeColor="text1" w:themeTint="A6"/>
          <w:sz w:val="28"/>
          <w:szCs w:val="28"/>
          <w:lang w:val="ru-RU"/>
        </w:rPr>
      </w:pPr>
    </w:p>
    <w:p w14:paraId="5259043F" w14:textId="77777777" w:rsidR="00FD2F63" w:rsidRPr="005002A4" w:rsidRDefault="00FD2F63" w:rsidP="00FD2F6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002A4">
        <w:rPr>
          <w:rFonts w:ascii="Times New Roman" w:hAnsi="Times New Roman" w:cs="Times New Roman"/>
          <w:sz w:val="28"/>
          <w:szCs w:val="28"/>
          <w:lang w:val="ru-RU"/>
        </w:rPr>
        <w:t>РАБОЧАЯ ПРОГРАММА</w:t>
      </w:r>
    </w:p>
    <w:p w14:paraId="3C04CEC3" w14:textId="77777777" w:rsidR="00FD2F63" w:rsidRPr="005002A4" w:rsidRDefault="00FD2F63" w:rsidP="00FD2F6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002A4">
        <w:rPr>
          <w:rFonts w:ascii="Times New Roman" w:hAnsi="Times New Roman" w:cs="Times New Roman"/>
          <w:sz w:val="28"/>
          <w:szCs w:val="28"/>
          <w:lang w:val="ru-RU"/>
        </w:rPr>
        <w:t>учебного предмета</w:t>
      </w:r>
    </w:p>
    <w:p w14:paraId="1F7CDB92" w14:textId="77777777" w:rsidR="00FD2F63" w:rsidRPr="005002A4" w:rsidRDefault="00FD2F63" w:rsidP="00FD2F6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002A4">
        <w:rPr>
          <w:rFonts w:ascii="Times New Roman" w:hAnsi="Times New Roman" w:cs="Times New Roman"/>
          <w:sz w:val="28"/>
          <w:szCs w:val="28"/>
          <w:lang w:val="ru-RU"/>
        </w:rPr>
        <w:t>«</w:t>
      </w:r>
      <w:r>
        <w:rPr>
          <w:rFonts w:ascii="Times New Roman" w:hAnsi="Times New Roman" w:cs="Times New Roman"/>
          <w:sz w:val="28"/>
          <w:szCs w:val="28"/>
          <w:lang w:val="ru-RU"/>
        </w:rPr>
        <w:t>Математика</w:t>
      </w:r>
      <w:r w:rsidRPr="005002A4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14:paraId="14002385" w14:textId="7F4360F3" w:rsidR="00FD2F63" w:rsidRPr="005002A4" w:rsidRDefault="00FD2F63" w:rsidP="00FD2F6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002A4">
        <w:rPr>
          <w:rFonts w:ascii="Times New Roman" w:hAnsi="Times New Roman" w:cs="Times New Roman"/>
          <w:sz w:val="28"/>
          <w:szCs w:val="28"/>
          <w:lang w:val="ru-RU"/>
        </w:rPr>
        <w:t>для 2 класса начального общего образования</w:t>
      </w:r>
    </w:p>
    <w:p w14:paraId="645F50A0" w14:textId="77777777" w:rsidR="00FD2F63" w:rsidRPr="005002A4" w:rsidRDefault="00FD2F63" w:rsidP="00FD2F6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002A4">
        <w:rPr>
          <w:rFonts w:ascii="Times New Roman" w:hAnsi="Times New Roman" w:cs="Times New Roman"/>
          <w:sz w:val="28"/>
          <w:szCs w:val="28"/>
          <w:lang w:val="ru-RU"/>
        </w:rPr>
        <w:t>на 2023-2024 учебный год</w:t>
      </w:r>
    </w:p>
    <w:p w14:paraId="37A4E384" w14:textId="77777777" w:rsidR="00FD2F63" w:rsidRPr="005002A4" w:rsidRDefault="00FD2F63" w:rsidP="00FD2F6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4BB90D2E" w14:textId="77777777" w:rsidR="00FD2F63" w:rsidRPr="005002A4" w:rsidRDefault="00FD2F63" w:rsidP="00FD2F63">
      <w:pPr>
        <w:spacing w:after="0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153B6977" w14:textId="77777777" w:rsidR="00FD2F63" w:rsidRPr="005002A4" w:rsidRDefault="00FD2F63" w:rsidP="00FD2F63">
      <w:pPr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2349C636" w14:textId="15F51B6C" w:rsidR="00FD2F63" w:rsidRPr="005002A4" w:rsidRDefault="00FD2F63" w:rsidP="00FD2F63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002A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Разработчик: </w:t>
      </w:r>
      <w:r w:rsidR="00366079">
        <w:rPr>
          <w:rFonts w:ascii="Times New Roman" w:eastAsia="Times New Roman" w:hAnsi="Times New Roman" w:cs="Times New Roman"/>
          <w:sz w:val="28"/>
          <w:szCs w:val="28"/>
          <w:lang w:val="ru-RU"/>
        </w:rPr>
        <w:t>Мясникова Наталья Петровна</w:t>
      </w:r>
      <w:r w:rsidRPr="005002A4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</w:p>
    <w:p w14:paraId="6045C022" w14:textId="77777777" w:rsidR="00FD2F63" w:rsidRPr="005002A4" w:rsidRDefault="00FD2F63" w:rsidP="00FD2F63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002A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учитель начальных классов</w:t>
      </w:r>
    </w:p>
    <w:p w14:paraId="6EE8D33B" w14:textId="77777777" w:rsidR="00FD2F63" w:rsidRPr="005002A4" w:rsidRDefault="00FD2F63" w:rsidP="00FD2F63">
      <w:pPr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4FC7A70" w14:textId="77777777" w:rsidR="00FD2F63" w:rsidRPr="005002A4" w:rsidRDefault="00FD2F63" w:rsidP="00FD2F63">
      <w:pPr>
        <w:spacing w:after="6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4F20C35" w14:textId="77777777" w:rsidR="00FD2F63" w:rsidRPr="005002A4" w:rsidRDefault="00FD2F63" w:rsidP="00FD2F63">
      <w:pPr>
        <w:spacing w:after="6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4CB07ED" w14:textId="77777777" w:rsidR="00FD2F63" w:rsidRPr="005002A4" w:rsidRDefault="00FD2F63" w:rsidP="00FD2F63">
      <w:pPr>
        <w:spacing w:after="6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12D1956" w14:textId="77777777" w:rsidR="00FD2F63" w:rsidRDefault="00FD2F63" w:rsidP="00FD2F63">
      <w:pPr>
        <w:spacing w:after="6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A31CA5C" w14:textId="77777777" w:rsidR="00FD2F63" w:rsidRDefault="00FD2F63" w:rsidP="00FD2F63">
      <w:pPr>
        <w:spacing w:after="6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32D2E9F" w14:textId="77777777" w:rsidR="00FD2F63" w:rsidRDefault="00FD2F63" w:rsidP="00FD2F63">
      <w:pPr>
        <w:spacing w:after="6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76265B3" w14:textId="600D7B7F" w:rsidR="00FD2F63" w:rsidRPr="005002A4" w:rsidRDefault="00FD2F63" w:rsidP="00FD2F63">
      <w:pPr>
        <w:spacing w:after="6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002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г. </w:t>
      </w:r>
      <w:r w:rsidR="00366079">
        <w:rPr>
          <w:rFonts w:ascii="Times New Roman" w:eastAsia="Times New Roman" w:hAnsi="Times New Roman" w:cs="Times New Roman"/>
          <w:sz w:val="24"/>
          <w:szCs w:val="24"/>
          <w:lang w:val="ru-RU"/>
        </w:rPr>
        <w:t>Санкт-Петербург</w:t>
      </w:r>
    </w:p>
    <w:p w14:paraId="74E458FE" w14:textId="77777777" w:rsidR="00FD2F63" w:rsidRPr="006B1C54" w:rsidRDefault="00FD2F63" w:rsidP="00FD2F63">
      <w:pPr>
        <w:spacing w:after="6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002A4">
        <w:rPr>
          <w:rFonts w:ascii="Times New Roman" w:eastAsia="Times New Roman" w:hAnsi="Times New Roman" w:cs="Times New Roman"/>
          <w:sz w:val="24"/>
          <w:szCs w:val="24"/>
          <w:lang w:val="ru-RU"/>
        </w:rPr>
        <w:t>2023</w:t>
      </w:r>
    </w:p>
    <w:p w14:paraId="773707B9" w14:textId="77777777" w:rsidR="00F95358" w:rsidRPr="009C2B2E" w:rsidRDefault="00F95358" w:rsidP="00A63D93">
      <w:pPr>
        <w:autoSpaceDE w:val="0"/>
        <w:autoSpaceDN w:val="0"/>
        <w:spacing w:after="78" w:line="220" w:lineRule="exact"/>
        <w:jc w:val="center"/>
        <w:rPr>
          <w:lang w:val="ru-RU"/>
        </w:rPr>
      </w:pPr>
    </w:p>
    <w:p w14:paraId="1530435D" w14:textId="77777777" w:rsidR="00262DD5" w:rsidRPr="009C2B2E" w:rsidRDefault="00036E06" w:rsidP="00A63D93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9C2B2E">
        <w:rPr>
          <w:rFonts w:ascii="Times New Roman" w:eastAsia="Times New Roman" w:hAnsi="Times New Roman"/>
          <w:b/>
          <w:sz w:val="24"/>
          <w:lang w:val="ru-RU"/>
        </w:rPr>
        <w:t>ПОЯСНИТЕЛЬНАЯ ЗАПИСКА</w:t>
      </w:r>
    </w:p>
    <w:p w14:paraId="779503B3" w14:textId="77777777" w:rsidR="00262DD5" w:rsidRPr="009C2B2E" w:rsidRDefault="00036E06" w:rsidP="00FD2F63">
      <w:pPr>
        <w:autoSpaceDE w:val="0"/>
        <w:autoSpaceDN w:val="0"/>
        <w:spacing w:after="0"/>
        <w:ind w:firstLine="567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Рабочая программа по предмету «Математика» для обучающихся 2 класса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</w:t>
      </w:r>
      <w:r w:rsidR="00F0032C" w:rsidRPr="009C2B2E">
        <w:rPr>
          <w:rFonts w:ascii="Times New Roman" w:eastAsia="Times New Roman" w:hAnsi="Times New Roman"/>
          <w:sz w:val="24"/>
          <w:lang w:val="ru-RU"/>
        </w:rPr>
        <w:t>рабочей</w:t>
      </w:r>
      <w:r w:rsidRPr="009C2B2E">
        <w:rPr>
          <w:rFonts w:ascii="Times New Roman" w:eastAsia="Times New Roman" w:hAnsi="Times New Roman"/>
          <w:sz w:val="24"/>
          <w:lang w:val="ru-RU"/>
        </w:rPr>
        <w:t xml:space="preserve"> программы воспитания.</w:t>
      </w:r>
    </w:p>
    <w:p w14:paraId="2ABBDDB8" w14:textId="77777777" w:rsidR="00262DD5" w:rsidRPr="009C2B2E" w:rsidRDefault="00036E06" w:rsidP="00FD2F63">
      <w:pPr>
        <w:autoSpaceDE w:val="0"/>
        <w:autoSpaceDN w:val="0"/>
        <w:spacing w:after="0" w:line="230" w:lineRule="auto"/>
        <w:ind w:firstLine="567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В начальной школе изучение математики имеет особое значение в развитии младшего школьника.</w:t>
      </w:r>
    </w:p>
    <w:p w14:paraId="0435A0B5" w14:textId="77777777" w:rsidR="00262DD5" w:rsidRPr="009C2B2E" w:rsidRDefault="00036E06" w:rsidP="00FD2F63">
      <w:pPr>
        <w:autoSpaceDE w:val="0"/>
        <w:autoSpaceDN w:val="0"/>
        <w:spacing w:after="0" w:line="271" w:lineRule="auto"/>
        <w:ind w:right="144" w:firstLine="567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Приобретённые им знания, опыт выполнения предметных и универсальных действий на </w:t>
      </w:r>
      <w:r w:rsidRPr="009C2B2E">
        <w:rPr>
          <w:lang w:val="ru-RU"/>
        </w:rPr>
        <w:br/>
      </w:r>
      <w:r w:rsidRPr="009C2B2E">
        <w:rPr>
          <w:rFonts w:ascii="Times New Roman" w:eastAsia="Times New Roman" w:hAnsi="Times New Roman"/>
          <w:sz w:val="24"/>
          <w:lang w:val="ru-RU"/>
        </w:rPr>
        <w:t>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14:paraId="1862F076" w14:textId="77777777" w:rsidR="00262DD5" w:rsidRPr="009C2B2E" w:rsidRDefault="00036E06" w:rsidP="00FD2F63">
      <w:pPr>
        <w:tabs>
          <w:tab w:val="left" w:pos="180"/>
        </w:tabs>
        <w:autoSpaceDE w:val="0"/>
        <w:autoSpaceDN w:val="0"/>
        <w:spacing w:after="0" w:line="262" w:lineRule="auto"/>
        <w:ind w:right="144" w:firstLine="567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14:paraId="26AF94E4" w14:textId="77777777" w:rsidR="00262DD5" w:rsidRPr="009C2B2E" w:rsidRDefault="00036E06" w:rsidP="00FD2F63">
      <w:pPr>
        <w:autoSpaceDE w:val="0"/>
        <w:autoSpaceDN w:val="0"/>
        <w:spacing w:after="0"/>
        <w:ind w:right="288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14:paraId="38EFC73F" w14:textId="7219F1B1" w:rsidR="00262DD5" w:rsidRPr="009C2B2E" w:rsidRDefault="00036E06" w:rsidP="00FD2F63">
      <w:pPr>
        <w:autoSpaceDE w:val="0"/>
        <w:autoSpaceDN w:val="0"/>
        <w:spacing w:after="0" w:line="281" w:lineRule="auto"/>
        <w:ind w:right="144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— 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</w:t>
      </w:r>
      <w:r w:rsidR="00FC0FF4" w:rsidRPr="009C2B2E">
        <w:rPr>
          <w:rFonts w:ascii="Times New Roman" w:eastAsia="Times New Roman" w:hAnsi="Times New Roman"/>
          <w:sz w:val="24"/>
          <w:lang w:val="ru-RU"/>
        </w:rPr>
        <w:t>», «</w:t>
      </w:r>
      <w:r w:rsidRPr="009C2B2E">
        <w:rPr>
          <w:rFonts w:ascii="Times New Roman" w:eastAsia="Times New Roman" w:hAnsi="Times New Roman"/>
          <w:sz w:val="24"/>
          <w:lang w:val="ru-RU"/>
        </w:rPr>
        <w:t xml:space="preserve">больше-меньше», «равно-неравно», «порядок»), смысла арифметических действий, </w:t>
      </w:r>
      <w:r w:rsidRPr="009C2B2E">
        <w:rPr>
          <w:lang w:val="ru-RU"/>
        </w:rPr>
        <w:br/>
      </w:r>
      <w:r w:rsidRPr="009C2B2E">
        <w:rPr>
          <w:rFonts w:ascii="Times New Roman" w:eastAsia="Times New Roman" w:hAnsi="Times New Roman"/>
          <w:sz w:val="24"/>
          <w:lang w:val="ru-RU"/>
        </w:rPr>
        <w:t xml:space="preserve">зависимостей (работа, движение, продолжительность события). </w:t>
      </w:r>
    </w:p>
    <w:p w14:paraId="61BB7C40" w14:textId="77777777" w:rsidR="00262DD5" w:rsidRPr="009C2B2E" w:rsidRDefault="00036E06" w:rsidP="00FD2F63">
      <w:pPr>
        <w:autoSpaceDE w:val="0"/>
        <w:autoSpaceDN w:val="0"/>
        <w:spacing w:after="0" w:line="281" w:lineRule="auto"/>
        <w:ind w:right="144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 </w:t>
      </w:r>
    </w:p>
    <w:p w14:paraId="709A7E36" w14:textId="77777777" w:rsidR="00262DD5" w:rsidRPr="009C2B2E" w:rsidRDefault="00036E06" w:rsidP="00FD2F63">
      <w:pPr>
        <w:autoSpaceDE w:val="0"/>
        <w:autoSpaceDN w:val="0"/>
        <w:spacing w:after="0" w:line="281" w:lineRule="auto"/>
        <w:ind w:right="144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Становление учебно-познавательных мотивов и интереса к изучению математики и </w:t>
      </w:r>
      <w:r w:rsidRPr="009C2B2E">
        <w:rPr>
          <w:lang w:val="ru-RU"/>
        </w:rPr>
        <w:br/>
      </w:r>
      <w:r w:rsidRPr="009C2B2E">
        <w:rPr>
          <w:rFonts w:ascii="Times New Roman" w:eastAsia="Times New Roman" w:hAnsi="Times New Roman"/>
          <w:sz w:val="24"/>
          <w:lang w:val="ru-RU"/>
        </w:rPr>
        <w:t xml:space="preserve">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</w:t>
      </w:r>
      <w:r w:rsidRPr="009C2B2E">
        <w:rPr>
          <w:lang w:val="ru-RU"/>
        </w:rPr>
        <w:br/>
      </w:r>
      <w:r w:rsidRPr="009C2B2E">
        <w:rPr>
          <w:rFonts w:ascii="Times New Roman" w:eastAsia="Times New Roman" w:hAnsi="Times New Roman"/>
          <w:sz w:val="24"/>
          <w:lang w:val="ru-RU"/>
        </w:rPr>
        <w:t>математических терминах и понятиях; прочных  навыков использования математических знаний в повседневной жизни.</w:t>
      </w:r>
    </w:p>
    <w:p w14:paraId="71E8CB16" w14:textId="77777777" w:rsidR="00262DD5" w:rsidRPr="009C2B2E" w:rsidRDefault="00036E06" w:rsidP="00FD2F63">
      <w:pPr>
        <w:tabs>
          <w:tab w:val="left" w:pos="180"/>
          <w:tab w:val="left" w:pos="567"/>
        </w:tabs>
        <w:autoSpaceDE w:val="0"/>
        <w:autoSpaceDN w:val="0"/>
        <w:spacing w:after="0" w:line="262" w:lineRule="auto"/>
        <w:ind w:right="110"/>
        <w:jc w:val="both"/>
        <w:rPr>
          <w:lang w:val="ru-RU"/>
        </w:rPr>
      </w:pPr>
      <w:r w:rsidRPr="009C2B2E">
        <w:rPr>
          <w:lang w:val="ru-RU"/>
        </w:rPr>
        <w:tab/>
      </w:r>
      <w:r w:rsidR="00FD2F63">
        <w:rPr>
          <w:lang w:val="ru-RU"/>
        </w:rPr>
        <w:tab/>
      </w:r>
      <w:r w:rsidRPr="009C2B2E">
        <w:rPr>
          <w:rFonts w:ascii="Times New Roman" w:eastAsia="Times New Roman" w:hAnsi="Times New Roman"/>
          <w:sz w:val="24"/>
          <w:lang w:val="ru-RU"/>
        </w:rP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14:paraId="0AC3F35F" w14:textId="77777777" w:rsidR="00262DD5" w:rsidRPr="009C2B2E" w:rsidRDefault="00036E06" w:rsidP="00FD2F63">
      <w:pPr>
        <w:autoSpaceDE w:val="0"/>
        <w:autoSpaceDN w:val="0"/>
        <w:spacing w:after="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—  понимание математических отношений выступает средством познания закономерностей существования   окруж</w:t>
      </w:r>
      <w:r w:rsidR="00461F13">
        <w:rPr>
          <w:rFonts w:ascii="Times New Roman" w:eastAsia="Times New Roman" w:hAnsi="Times New Roman"/>
          <w:sz w:val="24"/>
          <w:lang w:val="ru-RU"/>
        </w:rPr>
        <w:t xml:space="preserve">ающего мира, фактов, процессов и </w:t>
      </w:r>
      <w:r w:rsidRPr="009C2B2E">
        <w:rPr>
          <w:rFonts w:ascii="Times New Roman" w:eastAsia="Times New Roman" w:hAnsi="Times New Roman"/>
          <w:sz w:val="24"/>
          <w:lang w:val="ru-RU"/>
        </w:rPr>
        <w:t xml:space="preserve">явлений, </w:t>
      </w:r>
      <w:r w:rsidR="00461F13">
        <w:rPr>
          <w:rFonts w:ascii="Times New Roman" w:eastAsia="Times New Roman" w:hAnsi="Times New Roman"/>
          <w:sz w:val="24"/>
          <w:lang w:val="ru-RU"/>
        </w:rPr>
        <w:t xml:space="preserve">происходящих в </w:t>
      </w:r>
      <w:r w:rsidRPr="009C2B2E">
        <w:rPr>
          <w:rFonts w:ascii="Times New Roman" w:eastAsia="Times New Roman" w:hAnsi="Times New Roman"/>
          <w:sz w:val="24"/>
          <w:lang w:val="ru-RU"/>
        </w:rPr>
        <w:t xml:space="preserve">природе и в обществе (хронология событий, протяжённость по времени, образование целого из частей, изменение формы, размера и т.д.); </w:t>
      </w:r>
    </w:p>
    <w:p w14:paraId="1A5C380A" w14:textId="77777777" w:rsidR="00262DD5" w:rsidRPr="009C2B2E" w:rsidRDefault="00036E06" w:rsidP="00FD2F63">
      <w:pPr>
        <w:autoSpaceDE w:val="0"/>
        <w:autoSpaceDN w:val="0"/>
        <w:spacing w:after="0" w:line="271" w:lineRule="auto"/>
        <w:ind w:right="11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14:paraId="5EDE97C5" w14:textId="77777777" w:rsidR="00FD2F63" w:rsidRPr="009C2B2E" w:rsidRDefault="00036E06" w:rsidP="00FD2F63">
      <w:pPr>
        <w:autoSpaceDE w:val="0"/>
        <w:autoSpaceDN w:val="0"/>
        <w:spacing w:after="0" w:line="230" w:lineRule="auto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— 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</w:t>
      </w:r>
      <w:r w:rsidR="00FD2F63">
        <w:rPr>
          <w:rFonts w:ascii="Times New Roman" w:eastAsia="Times New Roman" w:hAnsi="Times New Roman"/>
          <w:sz w:val="24"/>
          <w:lang w:val="ru-RU"/>
        </w:rPr>
        <w:t xml:space="preserve">ь </w:t>
      </w:r>
      <w:r w:rsidR="00FD2F63" w:rsidRPr="009C2B2E">
        <w:rPr>
          <w:rFonts w:ascii="Times New Roman" w:eastAsia="Times New Roman" w:hAnsi="Times New Roman"/>
          <w:sz w:val="24"/>
          <w:lang w:val="ru-RU"/>
        </w:rPr>
        <w:t>предположения).</w:t>
      </w:r>
    </w:p>
    <w:p w14:paraId="1C714CFD" w14:textId="77777777" w:rsidR="00FD2F63" w:rsidRPr="009C2B2E" w:rsidRDefault="00FD2F63" w:rsidP="00FD2F63">
      <w:pPr>
        <w:autoSpaceDE w:val="0"/>
        <w:autoSpaceDN w:val="0"/>
        <w:spacing w:after="0" w:line="281" w:lineRule="auto"/>
        <w:ind w:firstLine="72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Младшие школьники проявляют интерес к математической сущности предметов и явлений окружающей жизни - возможности их измерить, определить величину, форму, в</w:t>
      </w:r>
      <w:r>
        <w:rPr>
          <w:rFonts w:ascii="Times New Roman" w:eastAsia="Times New Roman" w:hAnsi="Times New Roman"/>
          <w:sz w:val="24"/>
          <w:lang w:val="ru-RU"/>
        </w:rPr>
        <w:t xml:space="preserve">ыявить зависимости и </w:t>
      </w:r>
      <w:r w:rsidRPr="009C2B2E">
        <w:rPr>
          <w:rFonts w:ascii="Times New Roman" w:eastAsia="Times New Roman" w:hAnsi="Times New Roman"/>
          <w:sz w:val="24"/>
          <w:lang w:val="ru-RU"/>
        </w:rPr>
        <w:t>закономерн</w:t>
      </w:r>
      <w:r>
        <w:rPr>
          <w:rFonts w:ascii="Times New Roman" w:eastAsia="Times New Roman" w:hAnsi="Times New Roman"/>
          <w:sz w:val="24"/>
          <w:lang w:val="ru-RU"/>
        </w:rPr>
        <w:t xml:space="preserve">ости их расположения во времени </w:t>
      </w:r>
      <w:r w:rsidRPr="009C2B2E">
        <w:rPr>
          <w:rFonts w:ascii="Times New Roman" w:eastAsia="Times New Roman" w:hAnsi="Times New Roman"/>
          <w:sz w:val="24"/>
          <w:lang w:val="ru-RU"/>
        </w:rPr>
        <w:t xml:space="preserve">и в пространстве. </w:t>
      </w:r>
      <w:r w:rsidRPr="009C2B2E">
        <w:rPr>
          <w:rFonts w:ascii="Times New Roman" w:eastAsia="Times New Roman" w:hAnsi="Times New Roman"/>
          <w:sz w:val="24"/>
          <w:lang w:val="ru-RU"/>
        </w:rPr>
        <w:lastRenderedPageBreak/>
        <w:t xml:space="preserve">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</w:t>
      </w:r>
      <w:r w:rsidRPr="009C2B2E">
        <w:rPr>
          <w:lang w:val="ru-RU"/>
        </w:rPr>
        <w:br/>
      </w:r>
      <w:r w:rsidRPr="009C2B2E">
        <w:rPr>
          <w:rFonts w:ascii="Times New Roman" w:eastAsia="Times New Roman" w:hAnsi="Times New Roman"/>
          <w:sz w:val="24"/>
          <w:lang w:val="ru-RU"/>
        </w:rPr>
        <w:t>информации, в том числе и графическими (таблица, диаграмма, схема).</w:t>
      </w:r>
    </w:p>
    <w:p w14:paraId="41A35961" w14:textId="77777777" w:rsidR="00262DD5" w:rsidRPr="009C2B2E" w:rsidRDefault="00262DD5" w:rsidP="00FD2F63">
      <w:pPr>
        <w:autoSpaceDE w:val="0"/>
        <w:autoSpaceDN w:val="0"/>
        <w:spacing w:after="0" w:line="271" w:lineRule="auto"/>
        <w:jc w:val="both"/>
        <w:rPr>
          <w:lang w:val="ru-RU"/>
        </w:rPr>
        <w:sectPr w:rsidR="00262DD5" w:rsidRPr="009C2B2E" w:rsidSect="00366079">
          <w:pgSz w:w="11900" w:h="16840"/>
          <w:pgMar w:top="298" w:right="634" w:bottom="380" w:left="1560" w:header="720" w:footer="720" w:gutter="0"/>
          <w:cols w:space="720" w:equalWidth="0">
            <w:col w:w="9512" w:space="0"/>
          </w:cols>
          <w:docGrid w:linePitch="360"/>
        </w:sectPr>
      </w:pPr>
    </w:p>
    <w:p w14:paraId="32A8C56A" w14:textId="77777777" w:rsidR="00262DD5" w:rsidRPr="009C2B2E" w:rsidRDefault="00036E06" w:rsidP="00FD2F63">
      <w:pPr>
        <w:autoSpaceDE w:val="0"/>
        <w:autoSpaceDN w:val="0"/>
        <w:spacing w:after="0" w:line="286" w:lineRule="auto"/>
        <w:ind w:firstLine="72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lastRenderedPageBreak/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14:paraId="0FAA51EC" w14:textId="77777777" w:rsidR="00262DD5" w:rsidRPr="009C2B2E" w:rsidRDefault="00036E06" w:rsidP="00FD2F63">
      <w:pPr>
        <w:autoSpaceDE w:val="0"/>
        <w:autoSpaceDN w:val="0"/>
        <w:spacing w:after="0" w:line="230" w:lineRule="auto"/>
        <w:ind w:left="180" w:firstLine="54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На изучение математики в 2 классе отводится 4 часа в неделю, всего 136 часов.</w:t>
      </w:r>
    </w:p>
    <w:p w14:paraId="1415791E" w14:textId="77777777" w:rsidR="00262DD5" w:rsidRPr="009C2B2E" w:rsidRDefault="00262DD5" w:rsidP="00FD2F63">
      <w:pPr>
        <w:jc w:val="both"/>
        <w:rPr>
          <w:lang w:val="ru-RU"/>
        </w:rPr>
        <w:sectPr w:rsidR="00262DD5" w:rsidRPr="009C2B2E">
          <w:pgSz w:w="11900" w:h="16840"/>
          <w:pgMar w:top="286" w:right="828" w:bottom="1440" w:left="666" w:header="720" w:footer="720" w:gutter="0"/>
          <w:cols w:space="720" w:equalWidth="0">
            <w:col w:w="10406" w:space="0"/>
          </w:cols>
          <w:docGrid w:linePitch="360"/>
        </w:sectPr>
      </w:pPr>
    </w:p>
    <w:p w14:paraId="16D43816" w14:textId="77777777" w:rsidR="00262DD5" w:rsidRPr="009C2B2E" w:rsidRDefault="00262DD5" w:rsidP="00FD2F63">
      <w:pPr>
        <w:autoSpaceDE w:val="0"/>
        <w:autoSpaceDN w:val="0"/>
        <w:spacing w:after="78" w:line="220" w:lineRule="exact"/>
        <w:jc w:val="both"/>
        <w:rPr>
          <w:lang w:val="ru-RU"/>
        </w:rPr>
      </w:pPr>
    </w:p>
    <w:p w14:paraId="667862B5" w14:textId="77777777" w:rsidR="00262DD5" w:rsidRPr="009C2B2E" w:rsidRDefault="00036E06" w:rsidP="00FD2F63">
      <w:pPr>
        <w:autoSpaceDE w:val="0"/>
        <w:autoSpaceDN w:val="0"/>
        <w:spacing w:after="0" w:line="230" w:lineRule="auto"/>
        <w:ind w:firstLine="567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b/>
          <w:sz w:val="24"/>
          <w:lang w:val="ru-RU"/>
        </w:rPr>
        <w:t>СОДЕРЖАНИЕ УЧЕБНОГО ПРЕДМЕТА</w:t>
      </w:r>
    </w:p>
    <w:p w14:paraId="336F94DE" w14:textId="77777777" w:rsidR="00262DD5" w:rsidRPr="009C2B2E" w:rsidRDefault="00036E06" w:rsidP="00FD2F63">
      <w:pPr>
        <w:autoSpaceDE w:val="0"/>
        <w:autoSpaceDN w:val="0"/>
        <w:spacing w:after="0" w:line="271" w:lineRule="auto"/>
        <w:ind w:right="144" w:firstLine="567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Основное содержание обучения в программе представлено разделами: «Числа и величины</w:t>
      </w:r>
      <w:proofErr w:type="gramStart"/>
      <w:r w:rsidRPr="009C2B2E">
        <w:rPr>
          <w:rFonts w:ascii="Times New Roman" w:eastAsia="Times New Roman" w:hAnsi="Times New Roman"/>
          <w:sz w:val="24"/>
          <w:lang w:val="ru-RU"/>
        </w:rPr>
        <w:t>»,«</w:t>
      </w:r>
      <w:proofErr w:type="gramEnd"/>
      <w:r w:rsidRPr="009C2B2E">
        <w:rPr>
          <w:rFonts w:ascii="Times New Roman" w:eastAsia="Times New Roman" w:hAnsi="Times New Roman"/>
          <w:sz w:val="24"/>
          <w:lang w:val="ru-RU"/>
        </w:rPr>
        <w:t>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5AAEDDB1" w14:textId="77777777" w:rsidR="00262DD5" w:rsidRPr="009C2B2E" w:rsidRDefault="00036E06" w:rsidP="00FD2F63">
      <w:pPr>
        <w:autoSpaceDE w:val="0"/>
        <w:autoSpaceDN w:val="0"/>
        <w:spacing w:after="0" w:line="230" w:lineRule="auto"/>
        <w:ind w:firstLine="567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b/>
          <w:sz w:val="24"/>
          <w:lang w:val="ru-RU"/>
        </w:rPr>
        <w:t>Числа и величины</w:t>
      </w:r>
    </w:p>
    <w:p w14:paraId="017BAF5D" w14:textId="77777777" w:rsidR="00262DD5" w:rsidRPr="009C2B2E" w:rsidRDefault="00036E06" w:rsidP="00FD2F63">
      <w:pPr>
        <w:tabs>
          <w:tab w:val="left" w:pos="180"/>
          <w:tab w:val="left" w:pos="567"/>
        </w:tabs>
        <w:autoSpaceDE w:val="0"/>
        <w:autoSpaceDN w:val="0"/>
        <w:spacing w:after="0" w:line="262" w:lineRule="auto"/>
        <w:ind w:right="144"/>
        <w:jc w:val="both"/>
        <w:rPr>
          <w:lang w:val="ru-RU"/>
        </w:rPr>
      </w:pPr>
      <w:r w:rsidRPr="009C2B2E">
        <w:rPr>
          <w:lang w:val="ru-RU"/>
        </w:rPr>
        <w:tab/>
      </w:r>
      <w:r w:rsidR="00FD2F63">
        <w:rPr>
          <w:lang w:val="ru-RU"/>
        </w:rPr>
        <w:tab/>
      </w:r>
      <w:r w:rsidRPr="009C2B2E">
        <w:rPr>
          <w:rFonts w:ascii="Times New Roman" w:eastAsia="Times New Roman" w:hAnsi="Times New Roman"/>
          <w:sz w:val="24"/>
          <w:lang w:val="ru-RU"/>
        </w:rPr>
        <w:t>Числа в пределах 100: чтение, запись, десятичный состав, сравнение Запись равенства, неравенства Увеличение/уменьшение числа на несколько единиц/десятков; разностное сравнение чисел.</w:t>
      </w:r>
    </w:p>
    <w:p w14:paraId="01033105" w14:textId="77777777" w:rsidR="00262DD5" w:rsidRPr="009C2B2E" w:rsidRDefault="00036E06" w:rsidP="00FD2F63">
      <w:pPr>
        <w:tabs>
          <w:tab w:val="left" w:pos="567"/>
        </w:tabs>
        <w:autoSpaceDE w:val="0"/>
        <w:autoSpaceDN w:val="0"/>
        <w:spacing w:after="0" w:line="271" w:lineRule="auto"/>
        <w:ind w:firstLine="567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Величины: сравнение </w:t>
      </w:r>
      <w:r w:rsidR="009040B5">
        <w:rPr>
          <w:rFonts w:ascii="Times New Roman" w:eastAsia="Times New Roman" w:hAnsi="Times New Roman"/>
          <w:sz w:val="24"/>
          <w:lang w:val="ru-RU"/>
        </w:rPr>
        <w:t>по массе (единица массы — кило</w:t>
      </w:r>
      <w:r w:rsidRPr="009C2B2E">
        <w:rPr>
          <w:rFonts w:ascii="Times New Roman" w:eastAsia="Times New Roman" w:hAnsi="Times New Roman"/>
          <w:sz w:val="24"/>
          <w:lang w:val="ru-RU"/>
        </w:rPr>
        <w:t>грамм); измерение длины (единицы длины— метр, дециметр, сантиметр, миллиметр), врем</w:t>
      </w:r>
      <w:r w:rsidR="00461F13">
        <w:rPr>
          <w:rFonts w:ascii="Times New Roman" w:eastAsia="Times New Roman" w:hAnsi="Times New Roman"/>
          <w:sz w:val="24"/>
          <w:lang w:val="ru-RU"/>
        </w:rPr>
        <w:t>ени (единицы времени — час, ми</w:t>
      </w:r>
      <w:r w:rsidRPr="009C2B2E">
        <w:rPr>
          <w:rFonts w:ascii="Times New Roman" w:eastAsia="Times New Roman" w:hAnsi="Times New Roman"/>
          <w:sz w:val="24"/>
          <w:lang w:val="ru-RU"/>
        </w:rPr>
        <w:t>нута) Соотношение между единицами величины (в пределах 100), его применение для решения практических задач</w:t>
      </w:r>
    </w:p>
    <w:p w14:paraId="727C4310" w14:textId="77777777" w:rsidR="00262DD5" w:rsidRPr="009C2B2E" w:rsidRDefault="00036E06" w:rsidP="00FD2F63">
      <w:pPr>
        <w:autoSpaceDE w:val="0"/>
        <w:autoSpaceDN w:val="0"/>
        <w:spacing w:after="0" w:line="230" w:lineRule="auto"/>
        <w:ind w:firstLine="567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b/>
          <w:sz w:val="24"/>
          <w:lang w:val="ru-RU"/>
        </w:rPr>
        <w:t>Арифметические действия</w:t>
      </w:r>
    </w:p>
    <w:p w14:paraId="2425B5A2" w14:textId="77777777" w:rsidR="00262DD5" w:rsidRPr="009C2B2E" w:rsidRDefault="00036E06" w:rsidP="00FD2F63">
      <w:pPr>
        <w:tabs>
          <w:tab w:val="left" w:pos="180"/>
          <w:tab w:val="left" w:pos="567"/>
        </w:tabs>
        <w:autoSpaceDE w:val="0"/>
        <w:autoSpaceDN w:val="0"/>
        <w:spacing w:after="0" w:line="281" w:lineRule="auto"/>
        <w:jc w:val="both"/>
        <w:rPr>
          <w:lang w:val="ru-RU"/>
        </w:rPr>
      </w:pPr>
      <w:r w:rsidRPr="009C2B2E">
        <w:rPr>
          <w:lang w:val="ru-RU"/>
        </w:rPr>
        <w:tab/>
      </w:r>
      <w:r w:rsidR="00FD2F63">
        <w:rPr>
          <w:lang w:val="ru-RU"/>
        </w:rPr>
        <w:tab/>
      </w:r>
      <w:r w:rsidRPr="009C2B2E">
        <w:rPr>
          <w:rFonts w:ascii="Times New Roman" w:eastAsia="Times New Roman" w:hAnsi="Times New Roman"/>
          <w:sz w:val="24"/>
          <w:lang w:val="ru-RU"/>
        </w:rPr>
        <w:t xml:space="preserve">Устное сложение и вычитание чисел в пределах 100 без перехода и с переходом через разряд Письменное сложение и вычитание чисел в пределах 100. Переместительное, сочетательное свойства сложения, их применение для вычислений Взаимосвязь компонентов и результата действия сложения, действия вычитания Проверка результата вычисления (реальность ответа, обратное действие) </w:t>
      </w:r>
      <w:r w:rsidRPr="009C2B2E">
        <w:rPr>
          <w:lang w:val="ru-RU"/>
        </w:rPr>
        <w:tab/>
      </w:r>
      <w:r w:rsidR="00FD2F63">
        <w:rPr>
          <w:lang w:val="ru-RU"/>
        </w:rPr>
        <w:tab/>
      </w:r>
      <w:r w:rsidR="00FD2F63">
        <w:rPr>
          <w:lang w:val="ru-RU"/>
        </w:rPr>
        <w:tab/>
      </w:r>
      <w:r w:rsidRPr="009C2B2E">
        <w:rPr>
          <w:rFonts w:ascii="Times New Roman" w:eastAsia="Times New Roman" w:hAnsi="Times New Roman"/>
          <w:sz w:val="24"/>
          <w:lang w:val="ru-RU"/>
        </w:rPr>
        <w:t>Действия умножения и деления чисел в практических и учебных ситуациях Названия компонентов действий умножения, деления.</w:t>
      </w:r>
    </w:p>
    <w:p w14:paraId="55B5D9E6" w14:textId="77777777" w:rsidR="00262DD5" w:rsidRPr="009C2B2E" w:rsidRDefault="00036E06" w:rsidP="00FD2F63">
      <w:pPr>
        <w:tabs>
          <w:tab w:val="left" w:pos="10584"/>
        </w:tabs>
        <w:autoSpaceDE w:val="0"/>
        <w:autoSpaceDN w:val="0"/>
        <w:spacing w:after="0" w:line="271" w:lineRule="auto"/>
        <w:ind w:right="-48" w:firstLine="72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Табличное умножение в пределах 50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14:paraId="3C75226C" w14:textId="77777777" w:rsidR="00262DD5" w:rsidRPr="009C2B2E" w:rsidRDefault="00036E06" w:rsidP="00FD2F63">
      <w:pPr>
        <w:autoSpaceDE w:val="0"/>
        <w:autoSpaceDN w:val="0"/>
        <w:spacing w:after="0" w:line="230" w:lineRule="auto"/>
        <w:ind w:left="180" w:firstLine="54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Неизвестный компонент действия сложения, действия вычитания; его нахождение.</w:t>
      </w:r>
    </w:p>
    <w:p w14:paraId="74B66937" w14:textId="77777777" w:rsidR="00262DD5" w:rsidRPr="009C2B2E" w:rsidRDefault="00036E06" w:rsidP="00FD2F63">
      <w:pPr>
        <w:autoSpaceDE w:val="0"/>
        <w:autoSpaceDN w:val="0"/>
        <w:spacing w:after="0"/>
        <w:ind w:firstLine="72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Числовое выражение: чтение, запись, вычисление значения 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</w:p>
    <w:p w14:paraId="14EF56F9" w14:textId="77777777" w:rsidR="00262DD5" w:rsidRPr="009C2B2E" w:rsidRDefault="00036E06" w:rsidP="00FD2F63">
      <w:pPr>
        <w:tabs>
          <w:tab w:val="left" w:pos="567"/>
        </w:tabs>
        <w:autoSpaceDE w:val="0"/>
        <w:autoSpaceDN w:val="0"/>
        <w:spacing w:after="0" w:line="230" w:lineRule="auto"/>
        <w:ind w:firstLine="567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b/>
          <w:sz w:val="24"/>
          <w:lang w:val="ru-RU"/>
        </w:rPr>
        <w:t>Текстовые задачи</w:t>
      </w:r>
    </w:p>
    <w:p w14:paraId="3CE848D4" w14:textId="77777777" w:rsidR="00262DD5" w:rsidRPr="009C2B2E" w:rsidRDefault="00036E06" w:rsidP="00FD2F63">
      <w:pPr>
        <w:autoSpaceDE w:val="0"/>
        <w:autoSpaceDN w:val="0"/>
        <w:spacing w:after="0" w:line="283" w:lineRule="auto"/>
        <w:ind w:firstLine="567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Чтение, представление текста задачи в виде рисунка, схемы или другой модели. 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</w:t>
      </w:r>
      <w:r w:rsidRPr="009C2B2E">
        <w:rPr>
          <w:lang w:val="ru-RU"/>
        </w:rPr>
        <w:br/>
      </w:r>
      <w:r w:rsidRPr="009C2B2E">
        <w:rPr>
          <w:rFonts w:ascii="Times New Roman" w:eastAsia="Times New Roman" w:hAnsi="Times New Roman"/>
          <w:sz w:val="24"/>
          <w:lang w:val="ru-RU"/>
        </w:rPr>
        <w:t>(сложение, вычитание,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14:paraId="363EB399" w14:textId="77777777" w:rsidR="00262DD5" w:rsidRPr="009C2B2E" w:rsidRDefault="00036E06" w:rsidP="00FD2F63">
      <w:pPr>
        <w:autoSpaceDE w:val="0"/>
        <w:autoSpaceDN w:val="0"/>
        <w:spacing w:after="0" w:line="230" w:lineRule="auto"/>
        <w:ind w:firstLine="567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b/>
          <w:sz w:val="24"/>
          <w:lang w:val="ru-RU"/>
        </w:rPr>
        <w:t>Пространственные отношения и геометрические фигуры</w:t>
      </w:r>
    </w:p>
    <w:p w14:paraId="1E7CD278" w14:textId="77777777" w:rsidR="00262DD5" w:rsidRPr="009C2B2E" w:rsidRDefault="00036E06" w:rsidP="00FD2F63">
      <w:pPr>
        <w:autoSpaceDE w:val="0"/>
        <w:autoSpaceDN w:val="0"/>
        <w:spacing w:after="0" w:line="281" w:lineRule="auto"/>
        <w:ind w:firstLine="18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 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данного/изображенного прямоугольника (квадрата), запись результата измерения в сантиметрах.</w:t>
      </w:r>
    </w:p>
    <w:p w14:paraId="35A30FEC" w14:textId="77777777" w:rsidR="00262DD5" w:rsidRPr="009C2B2E" w:rsidRDefault="00036E06" w:rsidP="00FD2F63">
      <w:pPr>
        <w:autoSpaceDE w:val="0"/>
        <w:autoSpaceDN w:val="0"/>
        <w:spacing w:after="0" w:line="230" w:lineRule="auto"/>
        <w:ind w:firstLine="567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b/>
          <w:sz w:val="24"/>
          <w:lang w:val="ru-RU"/>
        </w:rPr>
        <w:t>Математическая информация</w:t>
      </w:r>
    </w:p>
    <w:p w14:paraId="4BA6B1C4" w14:textId="77777777" w:rsidR="00262DD5" w:rsidRPr="009C2B2E" w:rsidRDefault="00036E06" w:rsidP="00F90E04">
      <w:pPr>
        <w:autoSpaceDE w:val="0"/>
        <w:autoSpaceDN w:val="0"/>
        <w:spacing w:after="0" w:line="271" w:lineRule="auto"/>
        <w:ind w:right="144" w:firstLine="567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Нахождение, фо</w:t>
      </w:r>
      <w:r w:rsidR="009040B5">
        <w:rPr>
          <w:rFonts w:ascii="Times New Roman" w:eastAsia="Times New Roman" w:hAnsi="Times New Roman"/>
          <w:sz w:val="24"/>
          <w:lang w:val="ru-RU"/>
        </w:rPr>
        <w:t xml:space="preserve">рмулирование одного-двух общих </w:t>
      </w:r>
      <w:r w:rsidRPr="009C2B2E">
        <w:rPr>
          <w:rFonts w:ascii="Times New Roman" w:eastAsia="Times New Roman" w:hAnsi="Times New Roman"/>
          <w:sz w:val="24"/>
          <w:lang w:val="ru-RU"/>
        </w:rPr>
        <w:t>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  признаку.     Закономерность в ряду чисел, геометрических фигур, объектов</w:t>
      </w:r>
    </w:p>
    <w:p w14:paraId="54FE8EA8" w14:textId="77777777" w:rsidR="00F90E04" w:rsidRPr="004710C3" w:rsidRDefault="00F90E04" w:rsidP="00F90E04">
      <w:pPr>
        <w:autoSpaceDE w:val="0"/>
        <w:autoSpaceDN w:val="0"/>
        <w:spacing w:after="0" w:line="286" w:lineRule="auto"/>
        <w:jc w:val="both"/>
        <w:rPr>
          <w:rFonts w:ascii="Times New Roman" w:eastAsia="Times New Roman" w:hAnsi="Times New Roman"/>
          <w:sz w:val="24"/>
          <w:lang w:val="ru-RU"/>
        </w:rPr>
      </w:pPr>
      <w:r>
        <w:rPr>
          <w:rFonts w:ascii="Times New Roman" w:eastAsia="Times New Roman" w:hAnsi="Times New Roman"/>
          <w:sz w:val="24"/>
          <w:lang w:val="ru-RU"/>
        </w:rPr>
        <w:t xml:space="preserve">повседневной </w:t>
      </w:r>
      <w:r w:rsidRPr="009C2B2E">
        <w:rPr>
          <w:rFonts w:ascii="Times New Roman" w:eastAsia="Times New Roman" w:hAnsi="Times New Roman"/>
          <w:sz w:val="24"/>
          <w:lang w:val="ru-RU"/>
        </w:rPr>
        <w:t xml:space="preserve">жизни. Верные (истинные) и неверные (ложные) утверждения, со- держащие </w:t>
      </w:r>
      <w:r w:rsidRPr="009C2B2E">
        <w:rPr>
          <w:lang w:val="ru-RU"/>
        </w:rPr>
        <w:br/>
      </w:r>
      <w:r w:rsidRPr="009C2B2E">
        <w:rPr>
          <w:rFonts w:ascii="Times New Roman" w:eastAsia="Times New Roman" w:hAnsi="Times New Roman"/>
          <w:sz w:val="24"/>
          <w:lang w:val="ru-RU"/>
        </w:rPr>
        <w:t xml:space="preserve">количественные, пространственные </w:t>
      </w:r>
      <w:proofErr w:type="gramStart"/>
      <w:r w:rsidRPr="009C2B2E">
        <w:rPr>
          <w:rFonts w:ascii="Times New Roman" w:eastAsia="Times New Roman" w:hAnsi="Times New Roman"/>
          <w:sz w:val="24"/>
          <w:lang w:val="ru-RU"/>
        </w:rPr>
        <w:t>отношения,  зависимости</w:t>
      </w:r>
      <w:proofErr w:type="gramEnd"/>
      <w:r w:rsidRPr="009C2B2E">
        <w:rPr>
          <w:rFonts w:ascii="Times New Roman" w:eastAsia="Times New Roman" w:hAnsi="Times New Roman"/>
          <w:sz w:val="24"/>
          <w:lang w:val="ru-RU"/>
        </w:rPr>
        <w:t xml:space="preserve"> между числами/величинами </w:t>
      </w:r>
      <w:r w:rsidRPr="009C2B2E">
        <w:rPr>
          <w:lang w:val="ru-RU"/>
        </w:rPr>
        <w:br/>
      </w:r>
      <w:r w:rsidRPr="009C2B2E">
        <w:rPr>
          <w:rFonts w:ascii="Times New Roman" w:eastAsia="Times New Roman" w:hAnsi="Times New Roman"/>
          <w:sz w:val="24"/>
          <w:lang w:val="ru-RU"/>
        </w:rPr>
        <w:t xml:space="preserve">Конструирование утверждений с использованием слов «каждый», «все». 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 Внесение данных в таблицу, </w:t>
      </w:r>
      <w:r w:rsidRPr="009C2B2E">
        <w:rPr>
          <w:rFonts w:ascii="Times New Roman" w:eastAsia="Times New Roman" w:hAnsi="Times New Roman"/>
          <w:sz w:val="24"/>
          <w:lang w:val="ru-RU"/>
        </w:rPr>
        <w:lastRenderedPageBreak/>
        <w:t>дополнение моделей (схем, изображений) готовыми числовыми данными. Алгоритмы (приёмы, правила) устных и письменных вычислений, измерений и построения геометрических фигур. Правила работы с электронными средствами обучения (электронной формой учебника, компьютерными тренажёрами).</w:t>
      </w:r>
    </w:p>
    <w:p w14:paraId="44B3B6CC" w14:textId="77777777" w:rsidR="00F90E04" w:rsidRPr="009C2B2E" w:rsidRDefault="00F90E04" w:rsidP="00F90E04">
      <w:pPr>
        <w:tabs>
          <w:tab w:val="left" w:pos="567"/>
        </w:tabs>
        <w:autoSpaceDE w:val="0"/>
        <w:autoSpaceDN w:val="0"/>
        <w:spacing w:after="0" w:line="230" w:lineRule="auto"/>
        <w:ind w:firstLine="567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b/>
          <w:sz w:val="24"/>
          <w:lang w:val="ru-RU"/>
        </w:rPr>
        <w:t>УНИВЕРСАЛЬНЫЕ УЧЕБНЫЕ ДЕЙСТВИЯ (ПРОПЕДЕВТИЧЕСКИЙ УРОВЕНЬ)</w:t>
      </w:r>
    </w:p>
    <w:p w14:paraId="3D787BF0" w14:textId="77777777" w:rsidR="00F90E04" w:rsidRPr="009C2B2E" w:rsidRDefault="00F90E04" w:rsidP="00F90E04">
      <w:pPr>
        <w:autoSpaceDE w:val="0"/>
        <w:autoSpaceDN w:val="0"/>
        <w:spacing w:after="0" w:line="230" w:lineRule="auto"/>
        <w:ind w:left="180" w:firstLine="387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i/>
          <w:sz w:val="24"/>
          <w:lang w:val="ru-RU"/>
        </w:rPr>
        <w:t>Универсальные познавательные учебные действия:</w:t>
      </w:r>
    </w:p>
    <w:p w14:paraId="52377922" w14:textId="77777777" w:rsidR="00F90E04" w:rsidRPr="009C2B2E" w:rsidRDefault="00F90E04" w:rsidP="00F90E04">
      <w:pPr>
        <w:autoSpaceDE w:val="0"/>
        <w:autoSpaceDN w:val="0"/>
        <w:spacing w:after="0" w:line="230" w:lineRule="auto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наблюдать математические отношения (часть-целое, больше-меньше) в окружающем мире; </w:t>
      </w:r>
    </w:p>
    <w:p w14:paraId="352EEA1D" w14:textId="77777777" w:rsidR="00F90E04" w:rsidRPr="009C2B2E" w:rsidRDefault="00F90E04" w:rsidP="00F90E04">
      <w:pPr>
        <w:tabs>
          <w:tab w:val="left" w:pos="10490"/>
        </w:tabs>
        <w:autoSpaceDE w:val="0"/>
        <w:autoSpaceDN w:val="0"/>
        <w:spacing w:after="0" w:line="262" w:lineRule="auto"/>
        <w:ind w:right="56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характеризовать назначение и использовать простейшие измерительные приборы (сантиметровая лента, весы); </w:t>
      </w:r>
    </w:p>
    <w:p w14:paraId="63D82F6D" w14:textId="77777777" w:rsidR="00F90E04" w:rsidRPr="009C2B2E" w:rsidRDefault="00F90E04" w:rsidP="00F90E04">
      <w:pPr>
        <w:tabs>
          <w:tab w:val="left" w:pos="10490"/>
        </w:tabs>
        <w:autoSpaceDE w:val="0"/>
        <w:autoSpaceDN w:val="0"/>
        <w:spacing w:after="0" w:line="262" w:lineRule="auto"/>
        <w:ind w:right="56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сравнивать группы объектов (чисел, величин, геометрических фигур) по самостоятельно выбранному основанию; </w:t>
      </w:r>
    </w:p>
    <w:p w14:paraId="77A06114" w14:textId="77777777" w:rsidR="00F90E04" w:rsidRPr="009C2B2E" w:rsidRDefault="00F90E04" w:rsidP="00F90E04">
      <w:pPr>
        <w:tabs>
          <w:tab w:val="left" w:pos="10490"/>
        </w:tabs>
        <w:autoSpaceDE w:val="0"/>
        <w:autoSpaceDN w:val="0"/>
        <w:spacing w:after="0" w:line="262" w:lineRule="auto"/>
        <w:ind w:right="56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—  распределять (кла</w:t>
      </w:r>
      <w:r>
        <w:rPr>
          <w:rFonts w:ascii="Times New Roman" w:eastAsia="Times New Roman" w:hAnsi="Times New Roman"/>
          <w:sz w:val="24"/>
          <w:lang w:val="ru-RU"/>
        </w:rPr>
        <w:t xml:space="preserve">ссифицировать) объекты (числа, </w:t>
      </w:r>
      <w:r w:rsidRPr="009C2B2E">
        <w:rPr>
          <w:rFonts w:ascii="Times New Roman" w:eastAsia="Times New Roman" w:hAnsi="Times New Roman"/>
          <w:sz w:val="24"/>
          <w:lang w:val="ru-RU"/>
        </w:rPr>
        <w:t xml:space="preserve">величины, геометрические фигуры, текстовые задачи в одно действие) на группы; </w:t>
      </w:r>
    </w:p>
    <w:p w14:paraId="5EB93F77" w14:textId="77777777" w:rsidR="00F90E04" w:rsidRPr="009C2B2E" w:rsidRDefault="00F90E04" w:rsidP="00F90E04">
      <w:pPr>
        <w:tabs>
          <w:tab w:val="left" w:pos="10490"/>
        </w:tabs>
        <w:autoSpaceDE w:val="0"/>
        <w:autoSpaceDN w:val="0"/>
        <w:spacing w:after="0" w:line="262" w:lineRule="auto"/>
        <w:ind w:right="56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обнаруживать модели геометрических фигур в окружающем мире; вести поиск различных решений задачи (расчётной, с геометрическим содержанием); </w:t>
      </w:r>
    </w:p>
    <w:p w14:paraId="03C4942C" w14:textId="77777777" w:rsidR="00F90E04" w:rsidRPr="009C2B2E" w:rsidRDefault="00F90E04" w:rsidP="00F90E04">
      <w:pPr>
        <w:tabs>
          <w:tab w:val="left" w:pos="10490"/>
        </w:tabs>
        <w:autoSpaceDE w:val="0"/>
        <w:autoSpaceDN w:val="0"/>
        <w:spacing w:after="0" w:line="262" w:lineRule="auto"/>
        <w:ind w:right="56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воспроизводить порядок выполнения действий в числовом </w:t>
      </w:r>
      <w:r>
        <w:rPr>
          <w:rFonts w:ascii="Times New Roman" w:eastAsia="Times New Roman" w:hAnsi="Times New Roman"/>
          <w:sz w:val="24"/>
          <w:lang w:val="ru-RU"/>
        </w:rPr>
        <w:t xml:space="preserve">выражении, содержащем действия сложения и </w:t>
      </w:r>
      <w:r w:rsidRPr="009C2B2E">
        <w:rPr>
          <w:rFonts w:ascii="Times New Roman" w:eastAsia="Times New Roman" w:hAnsi="Times New Roman"/>
          <w:sz w:val="24"/>
          <w:lang w:val="ru-RU"/>
        </w:rPr>
        <w:t xml:space="preserve">вычитания (со скобками/без скобок); </w:t>
      </w:r>
    </w:p>
    <w:p w14:paraId="27750A97" w14:textId="77777777" w:rsidR="00F90E04" w:rsidRPr="009C2B2E" w:rsidRDefault="00F90E04" w:rsidP="00F90E04">
      <w:pPr>
        <w:autoSpaceDE w:val="0"/>
        <w:autoSpaceDN w:val="0"/>
        <w:spacing w:after="0" w:line="230" w:lineRule="auto"/>
        <w:ind w:left="420" w:hanging="42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устанавливать соответствие между математическим выражением и его текстовым описанием; </w:t>
      </w:r>
    </w:p>
    <w:p w14:paraId="50241BF2" w14:textId="77777777" w:rsidR="00F90E04" w:rsidRPr="009C2B2E" w:rsidRDefault="00F90E04" w:rsidP="00F90E04">
      <w:pPr>
        <w:autoSpaceDE w:val="0"/>
        <w:autoSpaceDN w:val="0"/>
        <w:spacing w:after="0" w:line="230" w:lineRule="auto"/>
        <w:ind w:left="420" w:hanging="42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—  подбирать примеры, подтверждающие суждение, вывод, ответ.</w:t>
      </w:r>
    </w:p>
    <w:p w14:paraId="1450EBA2" w14:textId="77777777" w:rsidR="00F90E04" w:rsidRPr="009C2B2E" w:rsidRDefault="00F90E04" w:rsidP="00F90E04">
      <w:pPr>
        <w:autoSpaceDE w:val="0"/>
        <w:autoSpaceDN w:val="0"/>
        <w:spacing w:after="0" w:line="230" w:lineRule="auto"/>
        <w:ind w:left="180" w:firstLine="24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i/>
          <w:sz w:val="24"/>
          <w:lang w:val="ru-RU"/>
        </w:rPr>
        <w:t>Работа с информацией:</w:t>
      </w:r>
    </w:p>
    <w:p w14:paraId="7F6C5BB9" w14:textId="77777777" w:rsidR="00F90E04" w:rsidRPr="009C2B2E" w:rsidRDefault="00F90E04" w:rsidP="00F90E04">
      <w:pPr>
        <w:autoSpaceDE w:val="0"/>
        <w:autoSpaceDN w:val="0"/>
        <w:spacing w:after="0" w:line="262" w:lineRule="auto"/>
        <w:ind w:left="420" w:right="144" w:hanging="42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извлекать и использовать информацию, представленную в текстовой, графической (рисунок, схема, таблица) форме, заполнять таблицы; </w:t>
      </w:r>
    </w:p>
    <w:p w14:paraId="7B07B90C" w14:textId="77777777" w:rsidR="00F90E04" w:rsidRPr="009C2B2E" w:rsidRDefault="00F90E04" w:rsidP="00F90E04">
      <w:pPr>
        <w:autoSpaceDE w:val="0"/>
        <w:autoSpaceDN w:val="0"/>
        <w:spacing w:after="0" w:line="230" w:lineRule="auto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устанавливать логику перебора вариантов для решения простейших комбинаторных задач; </w:t>
      </w:r>
    </w:p>
    <w:p w14:paraId="7252F07A" w14:textId="77777777" w:rsidR="00F90E04" w:rsidRPr="009C2B2E" w:rsidRDefault="00F90E04" w:rsidP="00F90E04">
      <w:pPr>
        <w:autoSpaceDE w:val="0"/>
        <w:autoSpaceDN w:val="0"/>
        <w:spacing w:after="0" w:line="230" w:lineRule="auto"/>
        <w:ind w:left="420" w:hanging="42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—  дополнять модели (схемы, изображения) готовыми числовыми данными.</w:t>
      </w:r>
    </w:p>
    <w:p w14:paraId="72E0608B" w14:textId="77777777" w:rsidR="00F90E04" w:rsidRPr="009C2B2E" w:rsidRDefault="00F90E04" w:rsidP="00F90E04">
      <w:pPr>
        <w:autoSpaceDE w:val="0"/>
        <w:autoSpaceDN w:val="0"/>
        <w:spacing w:after="0" w:line="230" w:lineRule="auto"/>
        <w:ind w:left="18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i/>
          <w:sz w:val="24"/>
          <w:lang w:val="ru-RU"/>
        </w:rPr>
        <w:t>Универсальные коммуникативные учебные действия:</w:t>
      </w:r>
    </w:p>
    <w:p w14:paraId="24E4A7D0" w14:textId="77777777" w:rsidR="00F90E04" w:rsidRPr="009C2B2E" w:rsidRDefault="00F90E04" w:rsidP="00F90E04">
      <w:pPr>
        <w:autoSpaceDE w:val="0"/>
        <w:autoSpaceDN w:val="0"/>
        <w:spacing w:after="0" w:line="262" w:lineRule="auto"/>
        <w:ind w:left="420" w:right="432" w:hanging="42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комментировать ход вычислений; объяснять выбор величины, соответствующей ситуации измерения; </w:t>
      </w:r>
    </w:p>
    <w:p w14:paraId="73069F04" w14:textId="77777777" w:rsidR="00F90E04" w:rsidRPr="009C2B2E" w:rsidRDefault="00F90E04" w:rsidP="00F90E04">
      <w:pPr>
        <w:autoSpaceDE w:val="0"/>
        <w:autoSpaceDN w:val="0"/>
        <w:spacing w:after="0" w:line="230" w:lineRule="auto"/>
        <w:ind w:left="420" w:hanging="42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составлять текстовую задачу с заданным отношением (готовым решением) по образцу; </w:t>
      </w:r>
    </w:p>
    <w:p w14:paraId="600F4F17" w14:textId="77777777" w:rsidR="00F90E04" w:rsidRPr="009C2B2E" w:rsidRDefault="00F90E04" w:rsidP="00F90E04">
      <w:pPr>
        <w:autoSpaceDE w:val="0"/>
        <w:autoSpaceDN w:val="0"/>
        <w:spacing w:after="0" w:line="230" w:lineRule="auto"/>
        <w:ind w:left="420" w:hanging="42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использовать математические знаки и терминологию для описания сюжетной ситуации; </w:t>
      </w:r>
    </w:p>
    <w:p w14:paraId="465A2243" w14:textId="77777777" w:rsidR="00F90E04" w:rsidRPr="009C2B2E" w:rsidRDefault="00F90E04" w:rsidP="00F90E04">
      <w:pPr>
        <w:autoSpaceDE w:val="0"/>
        <w:autoSpaceDN w:val="0"/>
        <w:spacing w:after="0" w:line="230" w:lineRule="auto"/>
        <w:ind w:left="420" w:hanging="42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конструирования утверждений, выводов относительно данных объектов, отношения; </w:t>
      </w:r>
    </w:p>
    <w:p w14:paraId="0AE13651" w14:textId="77777777" w:rsidR="00F90E04" w:rsidRPr="009C2B2E" w:rsidRDefault="00F90E04" w:rsidP="00F90E04">
      <w:pPr>
        <w:autoSpaceDE w:val="0"/>
        <w:autoSpaceDN w:val="0"/>
        <w:spacing w:after="0" w:line="230" w:lineRule="auto"/>
        <w:ind w:left="420" w:hanging="42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называть числа, величины, геометрические фигуры, обладающие заданным свойством; </w:t>
      </w:r>
    </w:p>
    <w:p w14:paraId="7CED69F5" w14:textId="77777777" w:rsidR="00F90E04" w:rsidRPr="009C2B2E" w:rsidRDefault="00F90E04" w:rsidP="00F90E04">
      <w:pPr>
        <w:autoSpaceDE w:val="0"/>
        <w:autoSpaceDN w:val="0"/>
        <w:spacing w:after="0" w:line="230" w:lineRule="auto"/>
        <w:ind w:left="420" w:hanging="42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записывать, читать число, числовое выражение; </w:t>
      </w:r>
    </w:p>
    <w:p w14:paraId="3B06E679" w14:textId="77777777" w:rsidR="00F90E04" w:rsidRPr="009C2B2E" w:rsidRDefault="00F90E04" w:rsidP="00F90E04">
      <w:pPr>
        <w:autoSpaceDE w:val="0"/>
        <w:autoSpaceDN w:val="0"/>
        <w:spacing w:after="0" w:line="230" w:lineRule="auto"/>
        <w:ind w:left="420" w:hanging="42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приводить примеры, иллюстрирующие смысл арифметического действия; </w:t>
      </w:r>
    </w:p>
    <w:p w14:paraId="12C47D36" w14:textId="77777777" w:rsidR="008D3898" w:rsidRPr="009C2B2E" w:rsidRDefault="008D3898" w:rsidP="008D3898">
      <w:pPr>
        <w:autoSpaceDE w:val="0"/>
        <w:autoSpaceDN w:val="0"/>
        <w:spacing w:after="0" w:line="230" w:lineRule="auto"/>
        <w:ind w:left="24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—  конструировать утверждения с использованием слов «каждый», «все».</w:t>
      </w:r>
    </w:p>
    <w:p w14:paraId="17043E83" w14:textId="77777777" w:rsidR="008D3898" w:rsidRPr="009C2B2E" w:rsidRDefault="008D3898" w:rsidP="008D3898">
      <w:pPr>
        <w:autoSpaceDE w:val="0"/>
        <w:autoSpaceDN w:val="0"/>
        <w:spacing w:after="0" w:line="230" w:lineRule="auto"/>
        <w:ind w:firstLine="72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i/>
          <w:sz w:val="24"/>
          <w:lang w:val="ru-RU"/>
        </w:rPr>
        <w:t>Универсальные регулятивные учебные действия:</w:t>
      </w:r>
    </w:p>
    <w:p w14:paraId="18DEDC6B" w14:textId="77777777" w:rsidR="008D3898" w:rsidRPr="009C2B2E" w:rsidRDefault="008D3898" w:rsidP="008D3898">
      <w:pPr>
        <w:autoSpaceDE w:val="0"/>
        <w:autoSpaceDN w:val="0"/>
        <w:spacing w:after="0" w:line="262" w:lineRule="auto"/>
        <w:ind w:left="240" w:right="94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следовать установленному правилу, по которому составлен ряд чисел, величин, геометрических фигур; </w:t>
      </w:r>
    </w:p>
    <w:p w14:paraId="38BAAA85" w14:textId="77777777" w:rsidR="008D3898" w:rsidRPr="009C2B2E" w:rsidRDefault="008D3898" w:rsidP="008D3898">
      <w:pPr>
        <w:autoSpaceDE w:val="0"/>
        <w:autoSpaceDN w:val="0"/>
        <w:spacing w:after="0" w:line="262" w:lineRule="auto"/>
        <w:ind w:left="240" w:right="-48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организовывать, участвовать, контролировать ход и результат парной работы с математическим материалом; </w:t>
      </w:r>
    </w:p>
    <w:p w14:paraId="6C2C8C40" w14:textId="77777777" w:rsidR="008D3898" w:rsidRPr="009C2B2E" w:rsidRDefault="008D3898" w:rsidP="008D3898">
      <w:pPr>
        <w:autoSpaceDE w:val="0"/>
        <w:autoSpaceDN w:val="0"/>
        <w:spacing w:after="0" w:line="262" w:lineRule="auto"/>
        <w:ind w:left="240" w:right="-48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проверять правильность вычисления с помощью другого приёма выполнения действия, обратного действия; </w:t>
      </w:r>
    </w:p>
    <w:p w14:paraId="040D6E96" w14:textId="77777777" w:rsidR="008D3898" w:rsidRPr="009C2B2E" w:rsidRDefault="008D3898" w:rsidP="008D3898">
      <w:pPr>
        <w:autoSpaceDE w:val="0"/>
        <w:autoSpaceDN w:val="0"/>
        <w:spacing w:after="0" w:line="230" w:lineRule="auto"/>
        <w:ind w:left="24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—  находить с помощью учителя причину возникшей ошибки и трудности.</w:t>
      </w:r>
    </w:p>
    <w:p w14:paraId="1258235F" w14:textId="77777777" w:rsidR="008D3898" w:rsidRPr="009C2B2E" w:rsidRDefault="008D3898" w:rsidP="008D3898">
      <w:pPr>
        <w:autoSpaceDE w:val="0"/>
        <w:autoSpaceDN w:val="0"/>
        <w:spacing w:after="0" w:line="230" w:lineRule="auto"/>
        <w:ind w:firstLine="72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i/>
          <w:sz w:val="24"/>
          <w:lang w:val="ru-RU"/>
        </w:rPr>
        <w:t>Совместная деятельность:</w:t>
      </w:r>
    </w:p>
    <w:p w14:paraId="5A51B3CD" w14:textId="77777777" w:rsidR="008D3898" w:rsidRPr="009C2B2E" w:rsidRDefault="008D3898" w:rsidP="008D3898">
      <w:pPr>
        <w:autoSpaceDE w:val="0"/>
        <w:autoSpaceDN w:val="0"/>
        <w:spacing w:after="0" w:line="262" w:lineRule="auto"/>
        <w:ind w:left="240" w:right="288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принимать правила совместной деятельности при работе в парах, группах, составленных учителем или самостоятельно; </w:t>
      </w:r>
    </w:p>
    <w:p w14:paraId="0B6B9379" w14:textId="77777777" w:rsidR="008D3898" w:rsidRPr="009C2B2E" w:rsidRDefault="008D3898" w:rsidP="008D3898">
      <w:pPr>
        <w:autoSpaceDE w:val="0"/>
        <w:autoSpaceDN w:val="0"/>
        <w:spacing w:after="0" w:line="271" w:lineRule="auto"/>
        <w:ind w:left="240" w:right="288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 </w:t>
      </w:r>
    </w:p>
    <w:p w14:paraId="39052DD3" w14:textId="77777777" w:rsidR="008D3898" w:rsidRPr="009C2B2E" w:rsidRDefault="008D3898" w:rsidP="008D3898">
      <w:pPr>
        <w:autoSpaceDE w:val="0"/>
        <w:autoSpaceDN w:val="0"/>
        <w:spacing w:after="0" w:line="271" w:lineRule="auto"/>
        <w:ind w:left="24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 </w:t>
      </w:r>
    </w:p>
    <w:p w14:paraId="16BBB938" w14:textId="77777777" w:rsidR="008D3898" w:rsidRPr="009C2B2E" w:rsidRDefault="008D3898" w:rsidP="008D3898">
      <w:pPr>
        <w:autoSpaceDE w:val="0"/>
        <w:autoSpaceDN w:val="0"/>
        <w:spacing w:after="0" w:line="230" w:lineRule="auto"/>
        <w:ind w:left="24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выполнять прикидку и оценку результата действий, измерений); </w:t>
      </w:r>
    </w:p>
    <w:p w14:paraId="3ABD4A59" w14:textId="77777777" w:rsidR="008D3898" w:rsidRPr="009C2B2E" w:rsidRDefault="008D3898" w:rsidP="008D3898">
      <w:pPr>
        <w:autoSpaceDE w:val="0"/>
        <w:autoSpaceDN w:val="0"/>
        <w:spacing w:after="0" w:line="230" w:lineRule="auto"/>
        <w:ind w:left="240"/>
        <w:jc w:val="both"/>
        <w:rPr>
          <w:rFonts w:ascii="Times New Roman" w:eastAsia="Times New Roman" w:hAnsi="Times New Roman"/>
          <w:sz w:val="24"/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—  совместно с учителем оценивать результаты выполнения общей работы.</w:t>
      </w:r>
    </w:p>
    <w:p w14:paraId="0ADA0A3B" w14:textId="77777777" w:rsidR="008D3898" w:rsidRPr="009C2B2E" w:rsidRDefault="008D3898" w:rsidP="008D3898">
      <w:pPr>
        <w:autoSpaceDE w:val="0"/>
        <w:autoSpaceDN w:val="0"/>
        <w:spacing w:after="0" w:line="230" w:lineRule="auto"/>
        <w:ind w:left="240"/>
        <w:jc w:val="both"/>
        <w:rPr>
          <w:lang w:val="ru-RU"/>
        </w:rPr>
      </w:pPr>
    </w:p>
    <w:p w14:paraId="69C7415D" w14:textId="77777777" w:rsidR="00F90E04" w:rsidRPr="009C2B2E" w:rsidRDefault="00F90E04" w:rsidP="00F90E04">
      <w:pPr>
        <w:jc w:val="both"/>
        <w:rPr>
          <w:lang w:val="ru-RU"/>
        </w:rPr>
        <w:sectPr w:rsidR="00F90E04" w:rsidRPr="009C2B2E">
          <w:pgSz w:w="11900" w:h="16840"/>
          <w:pgMar w:top="286" w:right="688" w:bottom="468" w:left="666" w:header="720" w:footer="720" w:gutter="0"/>
          <w:cols w:space="720" w:equalWidth="0">
            <w:col w:w="10546" w:space="0"/>
          </w:cols>
          <w:docGrid w:linePitch="360"/>
        </w:sectPr>
      </w:pPr>
    </w:p>
    <w:p w14:paraId="1C237503" w14:textId="77777777" w:rsidR="00F90E04" w:rsidRPr="009C2B2E" w:rsidRDefault="00F90E04" w:rsidP="00F90E04">
      <w:pPr>
        <w:autoSpaceDE w:val="0"/>
        <w:autoSpaceDN w:val="0"/>
        <w:spacing w:after="108" w:line="220" w:lineRule="exact"/>
        <w:jc w:val="both"/>
        <w:rPr>
          <w:lang w:val="ru-RU"/>
        </w:rPr>
      </w:pPr>
    </w:p>
    <w:p w14:paraId="174CC0F8" w14:textId="77777777" w:rsidR="00262DD5" w:rsidRPr="009C2B2E" w:rsidRDefault="00262DD5" w:rsidP="00FD2F63">
      <w:pPr>
        <w:autoSpaceDE w:val="0"/>
        <w:autoSpaceDN w:val="0"/>
        <w:spacing w:after="66" w:line="220" w:lineRule="exact"/>
        <w:jc w:val="both"/>
        <w:rPr>
          <w:lang w:val="ru-RU"/>
        </w:rPr>
      </w:pPr>
    </w:p>
    <w:p w14:paraId="7693AB81" w14:textId="77777777" w:rsidR="004710C3" w:rsidRPr="004710C3" w:rsidRDefault="004710C3" w:rsidP="008E5FCE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w w:val="0"/>
          <w:sz w:val="24"/>
          <w:szCs w:val="24"/>
          <w:lang w:val="ru-RU"/>
        </w:rPr>
      </w:pPr>
      <w:r w:rsidRPr="004710C3">
        <w:rPr>
          <w:rFonts w:ascii="Times New Roman" w:hAnsi="Times New Roman" w:cs="Times New Roman"/>
          <w:b/>
          <w:color w:val="000000"/>
          <w:w w:val="0"/>
          <w:sz w:val="24"/>
          <w:szCs w:val="24"/>
          <w:lang w:val="ru-RU"/>
        </w:rPr>
        <w:t>ДЕЯТЕЛЬНОСТЬ УЧИТЕЛЯ С УЧЕТОМ РАБОЧЕЙ ПРОГРАММЫ ВОСПИТАНИЯ</w:t>
      </w:r>
    </w:p>
    <w:p w14:paraId="1A2763A9" w14:textId="77777777" w:rsidR="004710C3" w:rsidRPr="004710C3" w:rsidRDefault="004710C3" w:rsidP="00FD2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/>
        </w:rPr>
      </w:pPr>
      <w:r w:rsidRPr="004710C3">
        <w:rPr>
          <w:rFonts w:ascii="Times New Roman" w:eastAsia="Times New Roman" w:hAnsi="Times New Roman" w:cs="Times New Roman"/>
          <w:color w:val="1A1A1A"/>
          <w:sz w:val="24"/>
          <w:szCs w:val="24"/>
        </w:rPr>
        <w:sym w:font="Symbol" w:char="F02D"/>
      </w:r>
      <w:r w:rsidRPr="004710C3">
        <w:rPr>
          <w:rFonts w:ascii="Times New Roman" w:eastAsia="Times New Roman" w:hAnsi="Times New Roman" w:cs="Times New Roman"/>
          <w:color w:val="1A1A1A"/>
          <w:sz w:val="24"/>
          <w:szCs w:val="24"/>
          <w:lang w:val="ru-RU"/>
        </w:rPr>
        <w:t xml:space="preserve"> максимальное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14:paraId="7426FE2B" w14:textId="77777777" w:rsidR="004710C3" w:rsidRPr="004710C3" w:rsidRDefault="004710C3" w:rsidP="00FD2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10C3">
        <w:rPr>
          <w:rFonts w:ascii="Times New Roman" w:eastAsia="Times New Roman" w:hAnsi="Times New Roman" w:cs="Times New Roman"/>
          <w:sz w:val="24"/>
          <w:szCs w:val="24"/>
        </w:rPr>
        <w:sym w:font="Symbol" w:char="F02D"/>
      </w:r>
      <w:r w:rsidRPr="004710C3">
        <w:rPr>
          <w:rFonts w:ascii="Times New Roman" w:eastAsia="Times New Roman" w:hAnsi="Times New Roman" w:cs="Times New Roman"/>
          <w:sz w:val="24"/>
          <w:szCs w:val="24"/>
          <w:lang w:val="ru-RU"/>
        </w:rPr>
        <w:t>учёт целевых ориентиров результатов воспитания в определении воспитательных задач уроков, занятий;</w:t>
      </w:r>
    </w:p>
    <w:p w14:paraId="16F1A52B" w14:textId="77777777" w:rsidR="004710C3" w:rsidRPr="004710C3" w:rsidRDefault="004710C3" w:rsidP="00FD2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/>
        </w:rPr>
      </w:pPr>
      <w:r w:rsidRPr="004710C3">
        <w:rPr>
          <w:rFonts w:ascii="Times New Roman" w:eastAsia="Times New Roman" w:hAnsi="Times New Roman" w:cs="Times New Roman"/>
          <w:color w:val="1A1A1A"/>
          <w:sz w:val="24"/>
          <w:szCs w:val="24"/>
        </w:rPr>
        <w:sym w:font="Symbol" w:char="F02D"/>
      </w:r>
      <w:r w:rsidRPr="004710C3">
        <w:rPr>
          <w:rFonts w:ascii="Times New Roman" w:eastAsia="Times New Roman" w:hAnsi="Times New Roman" w:cs="Times New Roman"/>
          <w:color w:val="1A1A1A"/>
          <w:sz w:val="24"/>
          <w:szCs w:val="24"/>
          <w:lang w:val="ru-RU"/>
        </w:rPr>
        <w:t xml:space="preserve">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</w:r>
    </w:p>
    <w:p w14:paraId="4F5A2BAD" w14:textId="77777777" w:rsidR="004710C3" w:rsidRPr="004710C3" w:rsidRDefault="004710C3" w:rsidP="00FD2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/>
        </w:rPr>
      </w:pPr>
      <w:r w:rsidRPr="004710C3">
        <w:rPr>
          <w:rFonts w:ascii="Times New Roman" w:eastAsia="Times New Roman" w:hAnsi="Times New Roman" w:cs="Times New Roman"/>
          <w:color w:val="1A1A1A"/>
          <w:sz w:val="24"/>
          <w:szCs w:val="24"/>
        </w:rPr>
        <w:sym w:font="Symbol" w:char="F02D"/>
      </w:r>
      <w:r w:rsidRPr="004710C3">
        <w:rPr>
          <w:rFonts w:ascii="Times New Roman" w:eastAsia="Times New Roman" w:hAnsi="Times New Roman" w:cs="Times New Roman"/>
          <w:color w:val="1A1A1A"/>
          <w:sz w:val="24"/>
          <w:szCs w:val="24"/>
          <w:lang w:val="ru-RU"/>
        </w:rPr>
        <w:t xml:space="preserve"> реализацию приоритета воспитания в учебной деятельности;</w:t>
      </w:r>
    </w:p>
    <w:p w14:paraId="514A6982" w14:textId="77777777" w:rsidR="004710C3" w:rsidRPr="004710C3" w:rsidRDefault="004710C3" w:rsidP="00FD2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/>
        </w:rPr>
      </w:pPr>
      <w:r w:rsidRPr="004710C3">
        <w:rPr>
          <w:rFonts w:ascii="Times New Roman" w:eastAsia="Times New Roman" w:hAnsi="Times New Roman" w:cs="Times New Roman"/>
          <w:color w:val="1A1A1A"/>
          <w:sz w:val="24"/>
          <w:szCs w:val="24"/>
        </w:rPr>
        <w:sym w:font="Symbol" w:char="F02D"/>
      </w:r>
      <w:r w:rsidRPr="004710C3">
        <w:rPr>
          <w:rFonts w:ascii="Times New Roman" w:eastAsia="Times New Roman" w:hAnsi="Times New Roman" w:cs="Times New Roman"/>
          <w:color w:val="1A1A1A"/>
          <w:sz w:val="24"/>
          <w:szCs w:val="24"/>
          <w:lang w:val="ru-RU"/>
        </w:rPr>
        <w:t xml:space="preserve">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14:paraId="2EBE7C04" w14:textId="77777777" w:rsidR="004710C3" w:rsidRPr="004710C3" w:rsidRDefault="004710C3" w:rsidP="00FD2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/>
        </w:rPr>
      </w:pPr>
      <w:r w:rsidRPr="004710C3">
        <w:rPr>
          <w:rFonts w:ascii="Times New Roman" w:eastAsia="Times New Roman" w:hAnsi="Times New Roman" w:cs="Times New Roman"/>
          <w:color w:val="1A1A1A"/>
          <w:sz w:val="24"/>
          <w:szCs w:val="24"/>
        </w:rPr>
        <w:sym w:font="Symbol" w:char="F02D"/>
      </w:r>
      <w:r w:rsidRPr="004710C3">
        <w:rPr>
          <w:rFonts w:ascii="Times New Roman" w:eastAsia="Times New Roman" w:hAnsi="Times New Roman" w:cs="Times New Roman"/>
          <w:color w:val="1A1A1A"/>
          <w:sz w:val="24"/>
          <w:szCs w:val="24"/>
          <w:lang w:val="ru-RU"/>
        </w:rPr>
        <w:t xml:space="preserve"> 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14:paraId="5CA86C7C" w14:textId="77777777" w:rsidR="004710C3" w:rsidRPr="004710C3" w:rsidRDefault="004710C3" w:rsidP="00FD2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/>
        </w:rPr>
      </w:pPr>
      <w:r w:rsidRPr="004710C3">
        <w:rPr>
          <w:rFonts w:ascii="Times New Roman" w:eastAsia="Times New Roman" w:hAnsi="Times New Roman" w:cs="Times New Roman"/>
          <w:color w:val="1A1A1A"/>
          <w:sz w:val="24"/>
          <w:szCs w:val="24"/>
        </w:rPr>
        <w:sym w:font="Symbol" w:char="F02D"/>
      </w:r>
      <w:r w:rsidRPr="004710C3">
        <w:rPr>
          <w:rFonts w:ascii="Times New Roman" w:eastAsia="Times New Roman" w:hAnsi="Times New Roman" w:cs="Times New Roman"/>
          <w:color w:val="1A1A1A"/>
          <w:sz w:val="24"/>
          <w:szCs w:val="24"/>
          <w:lang w:val="ru-RU"/>
        </w:rPr>
        <w:t xml:space="preserve"> 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доброжелательной атмосферы;</w:t>
      </w:r>
    </w:p>
    <w:p w14:paraId="4456B261" w14:textId="77777777" w:rsidR="004710C3" w:rsidRPr="004710C3" w:rsidRDefault="004710C3" w:rsidP="00FD2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/>
        </w:rPr>
      </w:pPr>
      <w:r w:rsidRPr="004710C3">
        <w:rPr>
          <w:rFonts w:ascii="Times New Roman" w:eastAsia="Times New Roman" w:hAnsi="Times New Roman" w:cs="Times New Roman"/>
          <w:color w:val="1A1A1A"/>
          <w:sz w:val="24"/>
          <w:szCs w:val="24"/>
        </w:rPr>
        <w:sym w:font="Symbol" w:char="F02D"/>
      </w:r>
      <w:r w:rsidRPr="004710C3">
        <w:rPr>
          <w:rFonts w:ascii="Times New Roman" w:eastAsia="Times New Roman" w:hAnsi="Times New Roman" w:cs="Times New Roman"/>
          <w:color w:val="1A1A1A"/>
          <w:sz w:val="24"/>
          <w:szCs w:val="24"/>
          <w:lang w:val="ru-RU"/>
        </w:rPr>
        <w:t xml:space="preserve"> организацию шефства мотивированных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14:paraId="4D060B34" w14:textId="77777777" w:rsidR="004710C3" w:rsidRPr="004710C3" w:rsidRDefault="004710C3" w:rsidP="00FD2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ru-RU"/>
        </w:rPr>
      </w:pPr>
      <w:r w:rsidRPr="004710C3">
        <w:rPr>
          <w:rFonts w:ascii="Times New Roman" w:eastAsia="Times New Roman" w:hAnsi="Times New Roman" w:cs="Times New Roman"/>
          <w:color w:val="1A1A1A"/>
          <w:sz w:val="24"/>
          <w:szCs w:val="24"/>
        </w:rPr>
        <w:sym w:font="Symbol" w:char="F02D"/>
      </w:r>
      <w:r w:rsidRPr="004710C3">
        <w:rPr>
          <w:rFonts w:ascii="Times New Roman" w:eastAsia="Times New Roman" w:hAnsi="Times New Roman" w:cs="Times New Roman"/>
          <w:color w:val="1A1A1A"/>
          <w:sz w:val="24"/>
          <w:szCs w:val="24"/>
          <w:lang w:val="ru-RU"/>
        </w:rPr>
        <w:t xml:space="preserve">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14:paraId="7BE8AD2B" w14:textId="77777777" w:rsidR="008A231A" w:rsidRPr="009C2B2E" w:rsidRDefault="008A231A" w:rsidP="00FD2F63">
      <w:pPr>
        <w:jc w:val="both"/>
        <w:rPr>
          <w:lang w:val="ru-RU"/>
        </w:rPr>
        <w:sectPr w:rsidR="008A231A" w:rsidRPr="009C2B2E">
          <w:pgSz w:w="11900" w:h="16840"/>
          <w:pgMar w:top="328" w:right="888" w:bottom="1440" w:left="846" w:header="720" w:footer="720" w:gutter="0"/>
          <w:cols w:space="720" w:equalWidth="0">
            <w:col w:w="10166" w:space="0"/>
          </w:cols>
          <w:docGrid w:linePitch="360"/>
        </w:sectPr>
      </w:pPr>
    </w:p>
    <w:p w14:paraId="28483E50" w14:textId="77777777" w:rsidR="00262DD5" w:rsidRPr="009C2B2E" w:rsidRDefault="00262DD5" w:rsidP="00FD2F63">
      <w:pPr>
        <w:autoSpaceDE w:val="0"/>
        <w:autoSpaceDN w:val="0"/>
        <w:spacing w:after="78" w:line="220" w:lineRule="exact"/>
        <w:jc w:val="both"/>
        <w:rPr>
          <w:lang w:val="ru-RU"/>
        </w:rPr>
      </w:pPr>
    </w:p>
    <w:p w14:paraId="768B47EB" w14:textId="77777777" w:rsidR="00262DD5" w:rsidRPr="009C2B2E" w:rsidRDefault="00036E06" w:rsidP="008D3898">
      <w:pPr>
        <w:tabs>
          <w:tab w:val="left" w:pos="567"/>
        </w:tabs>
        <w:autoSpaceDE w:val="0"/>
        <w:autoSpaceDN w:val="0"/>
        <w:spacing w:after="0" w:line="230" w:lineRule="auto"/>
        <w:ind w:firstLine="567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b/>
          <w:sz w:val="24"/>
          <w:lang w:val="ru-RU"/>
        </w:rPr>
        <w:t>ПЛАНИРУЕМЫЕ ОБРАЗОВАТЕЛЬНЫЕ РЕЗУЛЬТАТЫ</w:t>
      </w:r>
    </w:p>
    <w:p w14:paraId="5852FFCD" w14:textId="77777777" w:rsidR="00262DD5" w:rsidRPr="009C2B2E" w:rsidRDefault="00036E06" w:rsidP="008D3898">
      <w:pPr>
        <w:tabs>
          <w:tab w:val="left" w:pos="180"/>
          <w:tab w:val="left" w:pos="567"/>
        </w:tabs>
        <w:autoSpaceDE w:val="0"/>
        <w:autoSpaceDN w:val="0"/>
        <w:spacing w:before="346" w:after="0" w:line="262" w:lineRule="auto"/>
        <w:ind w:right="94"/>
        <w:jc w:val="both"/>
        <w:rPr>
          <w:lang w:val="ru-RU"/>
        </w:rPr>
      </w:pPr>
      <w:r w:rsidRPr="009C2B2E">
        <w:rPr>
          <w:lang w:val="ru-RU"/>
        </w:rPr>
        <w:tab/>
      </w:r>
      <w:r w:rsidR="008D3898">
        <w:rPr>
          <w:lang w:val="ru-RU"/>
        </w:rPr>
        <w:tab/>
      </w:r>
      <w:r w:rsidRPr="009C2B2E">
        <w:rPr>
          <w:rFonts w:ascii="Times New Roman" w:eastAsia="Times New Roman" w:hAnsi="Times New Roman"/>
          <w:sz w:val="24"/>
          <w:lang w:val="ru-RU"/>
        </w:rPr>
        <w:t>Изучение математики в 2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032C3803" w14:textId="77777777" w:rsidR="00262DD5" w:rsidRPr="009C2B2E" w:rsidRDefault="00036E06" w:rsidP="008D3898">
      <w:pPr>
        <w:tabs>
          <w:tab w:val="left" w:pos="567"/>
        </w:tabs>
        <w:autoSpaceDE w:val="0"/>
        <w:autoSpaceDN w:val="0"/>
        <w:spacing w:before="262" w:after="0" w:line="230" w:lineRule="auto"/>
        <w:ind w:firstLine="567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b/>
          <w:sz w:val="24"/>
          <w:lang w:val="ru-RU"/>
        </w:rPr>
        <w:t>ЛИЧНОСТНЫЕ РЕЗУЛЬТАТЫ</w:t>
      </w:r>
    </w:p>
    <w:p w14:paraId="526D8B14" w14:textId="77777777" w:rsidR="00262DD5" w:rsidRPr="009C2B2E" w:rsidRDefault="00036E06" w:rsidP="008D3898">
      <w:pPr>
        <w:tabs>
          <w:tab w:val="left" w:pos="180"/>
          <w:tab w:val="left" w:pos="567"/>
        </w:tabs>
        <w:autoSpaceDE w:val="0"/>
        <w:autoSpaceDN w:val="0"/>
        <w:spacing w:before="166" w:after="0" w:line="262" w:lineRule="auto"/>
        <w:ind w:right="288"/>
        <w:jc w:val="both"/>
        <w:rPr>
          <w:lang w:val="ru-RU"/>
        </w:rPr>
      </w:pPr>
      <w:r w:rsidRPr="009C2B2E">
        <w:rPr>
          <w:lang w:val="ru-RU"/>
        </w:rPr>
        <w:tab/>
      </w:r>
      <w:r w:rsidR="008D3898">
        <w:rPr>
          <w:lang w:val="ru-RU"/>
        </w:rPr>
        <w:tab/>
      </w:r>
      <w:r w:rsidRPr="009C2B2E">
        <w:rPr>
          <w:rFonts w:ascii="Times New Roman" w:eastAsia="Times New Roman" w:hAnsi="Times New Roman"/>
          <w:sz w:val="24"/>
          <w:lang w:val="ru-RU"/>
        </w:rPr>
        <w:t>В результате изучения предмета «Математика» у обучающегося будут сформированы следующие личностные результаты:</w:t>
      </w:r>
    </w:p>
    <w:p w14:paraId="4F7D5CC0" w14:textId="77777777" w:rsidR="00262DD5" w:rsidRPr="009C2B2E" w:rsidRDefault="00036E06" w:rsidP="00FD2F63">
      <w:pPr>
        <w:autoSpaceDE w:val="0"/>
        <w:autoSpaceDN w:val="0"/>
        <w:spacing w:before="178" w:after="0" w:line="262" w:lineRule="auto"/>
        <w:ind w:left="420" w:right="144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осознавать необходимость изучения математики для адаптации к жизненным ситуациям, для развития общей культуры человека; </w:t>
      </w:r>
    </w:p>
    <w:p w14:paraId="175C2478" w14:textId="77777777" w:rsidR="00262DD5" w:rsidRPr="009C2B2E" w:rsidRDefault="00036E06" w:rsidP="008D3898">
      <w:pPr>
        <w:autoSpaceDE w:val="0"/>
        <w:autoSpaceDN w:val="0"/>
        <w:spacing w:before="192" w:after="0" w:line="262" w:lineRule="auto"/>
        <w:ind w:left="420" w:right="94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развития способности мыслить, рассуждать, выдвигать предположения и доказывать или опровергать их; </w:t>
      </w:r>
    </w:p>
    <w:p w14:paraId="44EFC697" w14:textId="77777777" w:rsidR="00262DD5" w:rsidRPr="009C2B2E" w:rsidRDefault="00036E06" w:rsidP="008D3898">
      <w:pPr>
        <w:autoSpaceDE w:val="0"/>
        <w:autoSpaceDN w:val="0"/>
        <w:spacing w:before="190" w:after="0" w:line="271" w:lineRule="auto"/>
        <w:ind w:left="420" w:right="-48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—  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3DA27522" w14:textId="77777777" w:rsidR="00262DD5" w:rsidRPr="009C2B2E" w:rsidRDefault="00036E06" w:rsidP="00FD2F63">
      <w:pPr>
        <w:autoSpaceDE w:val="0"/>
        <w:autoSpaceDN w:val="0"/>
        <w:spacing w:before="190" w:after="0" w:line="230" w:lineRule="auto"/>
        <w:ind w:left="42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осваивать навыки организации безопасного поведения в информационной среде; </w:t>
      </w:r>
    </w:p>
    <w:p w14:paraId="1C7470DF" w14:textId="77777777" w:rsidR="00262DD5" w:rsidRPr="009C2B2E" w:rsidRDefault="00036E06" w:rsidP="008D3898">
      <w:pPr>
        <w:autoSpaceDE w:val="0"/>
        <w:autoSpaceDN w:val="0"/>
        <w:spacing w:before="190" w:after="0" w:line="262" w:lineRule="auto"/>
        <w:ind w:left="420" w:right="-48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14:paraId="3A1AD47B" w14:textId="77777777" w:rsidR="00262DD5" w:rsidRPr="009C2B2E" w:rsidRDefault="00036E06" w:rsidP="008D3898">
      <w:pPr>
        <w:autoSpaceDE w:val="0"/>
        <w:autoSpaceDN w:val="0"/>
        <w:spacing w:before="190" w:after="0" w:line="271" w:lineRule="auto"/>
        <w:ind w:left="420" w:right="-48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14:paraId="325658BD" w14:textId="77777777" w:rsidR="00262DD5" w:rsidRPr="009C2B2E" w:rsidRDefault="00036E06" w:rsidP="008D3898">
      <w:pPr>
        <w:autoSpaceDE w:val="0"/>
        <w:autoSpaceDN w:val="0"/>
        <w:spacing w:before="190" w:after="0" w:line="262" w:lineRule="auto"/>
        <w:ind w:left="420" w:right="-48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 </w:t>
      </w:r>
    </w:p>
    <w:p w14:paraId="35970D46" w14:textId="77777777" w:rsidR="00262DD5" w:rsidRPr="009C2B2E" w:rsidRDefault="00036E06" w:rsidP="00FD2F63">
      <w:pPr>
        <w:autoSpaceDE w:val="0"/>
        <w:autoSpaceDN w:val="0"/>
        <w:spacing w:before="190" w:after="0" w:line="230" w:lineRule="auto"/>
        <w:ind w:left="42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оценивать свои успехи в изучении математики, намечать пути устранения трудностей; </w:t>
      </w:r>
    </w:p>
    <w:p w14:paraId="7EE4FC42" w14:textId="77777777" w:rsidR="00262DD5" w:rsidRPr="009C2B2E" w:rsidRDefault="00036E06" w:rsidP="008D3898">
      <w:pPr>
        <w:autoSpaceDE w:val="0"/>
        <w:autoSpaceDN w:val="0"/>
        <w:spacing w:before="190" w:after="0" w:line="271" w:lineRule="auto"/>
        <w:ind w:left="420" w:right="94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—  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31AE7B45" w14:textId="77777777" w:rsidR="00262DD5" w:rsidRPr="009C2B2E" w:rsidRDefault="00036E06" w:rsidP="00860C98">
      <w:pPr>
        <w:autoSpaceDE w:val="0"/>
        <w:autoSpaceDN w:val="0"/>
        <w:spacing w:before="324" w:after="0" w:line="230" w:lineRule="auto"/>
        <w:ind w:firstLine="567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b/>
          <w:sz w:val="24"/>
          <w:lang w:val="ru-RU"/>
        </w:rPr>
        <w:t>МЕТАПРЕДМЕТНЫЕ РЕЗУЛЬТАТЫ</w:t>
      </w:r>
    </w:p>
    <w:p w14:paraId="0DBBD352" w14:textId="77777777" w:rsidR="00262DD5" w:rsidRPr="009C2B2E" w:rsidRDefault="00036E06" w:rsidP="00860C98">
      <w:pPr>
        <w:autoSpaceDE w:val="0"/>
        <w:autoSpaceDN w:val="0"/>
        <w:spacing w:before="168" w:after="0" w:line="230" w:lineRule="auto"/>
        <w:ind w:left="180" w:firstLine="387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</w:p>
    <w:p w14:paraId="79A6AEAD" w14:textId="77777777" w:rsidR="00262DD5" w:rsidRPr="009C2B2E" w:rsidRDefault="009040B5" w:rsidP="00860C98">
      <w:pPr>
        <w:autoSpaceDE w:val="0"/>
        <w:autoSpaceDN w:val="0"/>
        <w:spacing w:before="192" w:after="0" w:line="230" w:lineRule="auto"/>
        <w:ind w:left="180" w:firstLine="387"/>
        <w:jc w:val="both"/>
        <w:rPr>
          <w:lang w:val="ru-RU"/>
        </w:rPr>
      </w:pPr>
      <w:r>
        <w:rPr>
          <w:rFonts w:ascii="Times New Roman" w:eastAsia="Times New Roman" w:hAnsi="Times New Roman"/>
          <w:b/>
          <w:sz w:val="24"/>
          <w:lang w:val="ru-RU"/>
        </w:rPr>
        <w:t xml:space="preserve">Универсальные </w:t>
      </w:r>
      <w:r w:rsidR="00036E06" w:rsidRPr="009C2B2E">
        <w:rPr>
          <w:rFonts w:ascii="Times New Roman" w:eastAsia="Times New Roman" w:hAnsi="Times New Roman"/>
          <w:b/>
          <w:sz w:val="24"/>
          <w:lang w:val="ru-RU"/>
        </w:rPr>
        <w:t>познавательные учебные действия:</w:t>
      </w:r>
    </w:p>
    <w:p w14:paraId="0A882467" w14:textId="77777777" w:rsidR="00262DD5" w:rsidRPr="009C2B2E" w:rsidRDefault="00036E06" w:rsidP="00FD2F63">
      <w:pPr>
        <w:autoSpaceDE w:val="0"/>
        <w:autoSpaceDN w:val="0"/>
        <w:spacing w:before="190" w:after="0" w:line="230" w:lineRule="auto"/>
        <w:ind w:left="18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i/>
          <w:sz w:val="24"/>
          <w:lang w:val="ru-RU"/>
        </w:rPr>
        <w:t>1)  Базовые логические действия:</w:t>
      </w:r>
    </w:p>
    <w:p w14:paraId="23E93925" w14:textId="77777777" w:rsidR="00262DD5" w:rsidRPr="009C2B2E" w:rsidRDefault="00036E06" w:rsidP="00860C98">
      <w:pPr>
        <w:autoSpaceDE w:val="0"/>
        <w:autoSpaceDN w:val="0"/>
        <w:spacing w:before="178" w:after="0" w:line="262" w:lineRule="auto"/>
        <w:ind w:left="420" w:right="-48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устанавливать связи и зависимости между математическими объектами (часть-целое; причина-следствие; протяжённость); </w:t>
      </w:r>
    </w:p>
    <w:p w14:paraId="4541FCFC" w14:textId="77777777" w:rsidR="00262DD5" w:rsidRPr="009C2B2E" w:rsidRDefault="00036E06" w:rsidP="00860C98">
      <w:pPr>
        <w:autoSpaceDE w:val="0"/>
        <w:autoSpaceDN w:val="0"/>
        <w:spacing w:before="190" w:after="0" w:line="262" w:lineRule="auto"/>
        <w:ind w:left="420" w:right="-48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—  применять базовые логические универсальные действия: сравнение, анализ, классификация (группировка), обобщение;</w:t>
      </w:r>
    </w:p>
    <w:p w14:paraId="0F932066" w14:textId="77777777" w:rsidR="00262DD5" w:rsidRPr="009C2B2E" w:rsidRDefault="00036E06" w:rsidP="00860C98">
      <w:pPr>
        <w:autoSpaceDE w:val="0"/>
        <w:autoSpaceDN w:val="0"/>
        <w:spacing w:before="190" w:after="0" w:line="262" w:lineRule="auto"/>
        <w:ind w:left="420" w:right="-48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—  приобретать практические графические и измерительные навыки для успешного решения учебных и житейских задач;</w:t>
      </w:r>
    </w:p>
    <w:p w14:paraId="1A4E9C29" w14:textId="77777777" w:rsidR="00262DD5" w:rsidRPr="009C2B2E" w:rsidRDefault="00036E06" w:rsidP="00860C98">
      <w:pPr>
        <w:autoSpaceDE w:val="0"/>
        <w:autoSpaceDN w:val="0"/>
        <w:spacing w:before="190" w:after="0" w:line="262" w:lineRule="auto"/>
        <w:ind w:left="420" w:right="-48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—  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54C97FB9" w14:textId="77777777" w:rsidR="00262DD5" w:rsidRPr="009C2B2E" w:rsidRDefault="00036E06" w:rsidP="00860C98">
      <w:pPr>
        <w:autoSpaceDE w:val="0"/>
        <w:autoSpaceDN w:val="0"/>
        <w:spacing w:before="178" w:after="0" w:line="230" w:lineRule="auto"/>
        <w:ind w:left="180" w:right="-48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i/>
          <w:sz w:val="24"/>
          <w:lang w:val="ru-RU"/>
        </w:rPr>
        <w:t>2)  Базовые исследовательские действия:</w:t>
      </w:r>
    </w:p>
    <w:p w14:paraId="5135CA33" w14:textId="77777777" w:rsidR="00262DD5" w:rsidRPr="009C2B2E" w:rsidRDefault="00262DD5" w:rsidP="00FD2F63">
      <w:pPr>
        <w:jc w:val="both"/>
        <w:rPr>
          <w:lang w:val="ru-RU"/>
        </w:rPr>
        <w:sectPr w:rsidR="00262DD5" w:rsidRPr="009C2B2E">
          <w:pgSz w:w="11900" w:h="16840"/>
          <w:pgMar w:top="298" w:right="650" w:bottom="37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79AF93F" w14:textId="77777777" w:rsidR="00262DD5" w:rsidRPr="009C2B2E" w:rsidRDefault="00262DD5" w:rsidP="00FD2F63">
      <w:pPr>
        <w:autoSpaceDE w:val="0"/>
        <w:autoSpaceDN w:val="0"/>
        <w:spacing w:after="132" w:line="220" w:lineRule="exact"/>
        <w:jc w:val="both"/>
        <w:rPr>
          <w:lang w:val="ru-RU"/>
        </w:rPr>
      </w:pPr>
    </w:p>
    <w:p w14:paraId="2F589CE3" w14:textId="77777777" w:rsidR="00262DD5" w:rsidRPr="009C2B2E" w:rsidRDefault="00036E06" w:rsidP="00860C98">
      <w:pPr>
        <w:autoSpaceDE w:val="0"/>
        <w:autoSpaceDN w:val="0"/>
        <w:spacing w:after="0" w:line="262" w:lineRule="auto"/>
        <w:ind w:left="240" w:right="-16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проявлять способность ориентироваться в учебном материале разных разделов курса математики; </w:t>
      </w:r>
    </w:p>
    <w:p w14:paraId="75877060" w14:textId="77777777" w:rsidR="00262DD5" w:rsidRPr="009C2B2E" w:rsidRDefault="00036E06" w:rsidP="00860C98">
      <w:pPr>
        <w:autoSpaceDE w:val="0"/>
        <w:autoSpaceDN w:val="0"/>
        <w:spacing w:before="190" w:after="0" w:line="262" w:lineRule="auto"/>
        <w:ind w:left="240" w:right="-16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понимать и адекватно использовать математическую терминологию: различать, характеризовать, использовать для решения учебных и практических задач; </w:t>
      </w:r>
    </w:p>
    <w:p w14:paraId="67EF10C1" w14:textId="77777777" w:rsidR="00262DD5" w:rsidRPr="009C2B2E" w:rsidRDefault="00036E06" w:rsidP="00860C98">
      <w:pPr>
        <w:autoSpaceDE w:val="0"/>
        <w:autoSpaceDN w:val="0"/>
        <w:spacing w:before="190" w:after="0" w:line="230" w:lineRule="auto"/>
        <w:ind w:left="240" w:right="-16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—  применять изученные методы познания (измерение, моделирование, перебор вариантов)</w:t>
      </w:r>
    </w:p>
    <w:p w14:paraId="59629BF2" w14:textId="77777777" w:rsidR="00262DD5" w:rsidRPr="009C2B2E" w:rsidRDefault="00036E06" w:rsidP="00860C98">
      <w:pPr>
        <w:autoSpaceDE w:val="0"/>
        <w:autoSpaceDN w:val="0"/>
        <w:spacing w:before="178" w:after="0" w:line="230" w:lineRule="auto"/>
        <w:ind w:right="-16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i/>
          <w:sz w:val="24"/>
          <w:lang w:val="ru-RU"/>
        </w:rPr>
        <w:t>3)  Работа с информацией:</w:t>
      </w:r>
    </w:p>
    <w:p w14:paraId="370578F8" w14:textId="77777777" w:rsidR="00262DD5" w:rsidRPr="009C2B2E" w:rsidRDefault="00036E06" w:rsidP="00860C98">
      <w:pPr>
        <w:autoSpaceDE w:val="0"/>
        <w:autoSpaceDN w:val="0"/>
        <w:spacing w:before="178" w:after="0" w:line="262" w:lineRule="auto"/>
        <w:ind w:left="240" w:right="-16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находить и использовать для решения учебных задач текстовую, графическую информацию в разных источниках информационной среды; </w:t>
      </w:r>
    </w:p>
    <w:p w14:paraId="67FE84B4" w14:textId="77777777" w:rsidR="00262DD5" w:rsidRPr="009C2B2E" w:rsidRDefault="00036E06" w:rsidP="00860C98">
      <w:pPr>
        <w:autoSpaceDE w:val="0"/>
        <w:autoSpaceDN w:val="0"/>
        <w:spacing w:before="192" w:after="0" w:line="262" w:lineRule="auto"/>
        <w:ind w:left="240" w:right="-16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читать, интерпретировать графически представленную информацию (схему, таблицу, диаграмму, другую модель); </w:t>
      </w:r>
    </w:p>
    <w:p w14:paraId="2A35D997" w14:textId="77777777" w:rsidR="00262DD5" w:rsidRPr="009C2B2E" w:rsidRDefault="00036E06" w:rsidP="00860C98">
      <w:pPr>
        <w:autoSpaceDE w:val="0"/>
        <w:autoSpaceDN w:val="0"/>
        <w:spacing w:before="190" w:after="0" w:line="262" w:lineRule="auto"/>
        <w:ind w:left="240" w:right="-16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</w:p>
    <w:p w14:paraId="6EE9346B" w14:textId="77777777" w:rsidR="00262DD5" w:rsidRPr="009C2B2E" w:rsidRDefault="00036E06" w:rsidP="00860C98">
      <w:pPr>
        <w:autoSpaceDE w:val="0"/>
        <w:autoSpaceDN w:val="0"/>
        <w:spacing w:before="190" w:after="0" w:line="262" w:lineRule="auto"/>
        <w:ind w:left="240" w:right="-16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—  принимать правила, безопасно использовать предлагаемые электронные средства и источники информации.</w:t>
      </w:r>
    </w:p>
    <w:p w14:paraId="038CE06A" w14:textId="77777777" w:rsidR="00262DD5" w:rsidRPr="009C2B2E" w:rsidRDefault="00036E06" w:rsidP="00860C98">
      <w:pPr>
        <w:autoSpaceDE w:val="0"/>
        <w:autoSpaceDN w:val="0"/>
        <w:spacing w:before="178" w:after="0" w:line="230" w:lineRule="auto"/>
        <w:ind w:right="-16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b/>
          <w:sz w:val="24"/>
          <w:lang w:val="ru-RU"/>
        </w:rPr>
        <w:t>Универсальные коммуникативные учебные действия:</w:t>
      </w:r>
    </w:p>
    <w:p w14:paraId="4E89F994" w14:textId="77777777" w:rsidR="00262DD5" w:rsidRPr="009C2B2E" w:rsidRDefault="00036E06" w:rsidP="00FD2F63">
      <w:pPr>
        <w:autoSpaceDE w:val="0"/>
        <w:autoSpaceDN w:val="0"/>
        <w:spacing w:before="178" w:after="0" w:line="230" w:lineRule="auto"/>
        <w:ind w:left="24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—  конструировать утверждения, проверять их истинность;</w:t>
      </w:r>
    </w:p>
    <w:p w14:paraId="1E389003" w14:textId="77777777" w:rsidR="00262DD5" w:rsidRPr="009C2B2E" w:rsidRDefault="00036E06" w:rsidP="00FD2F63">
      <w:pPr>
        <w:autoSpaceDE w:val="0"/>
        <w:autoSpaceDN w:val="0"/>
        <w:spacing w:before="238" w:after="0" w:line="230" w:lineRule="auto"/>
        <w:ind w:left="24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—  строить логическое рассуждение;</w:t>
      </w:r>
    </w:p>
    <w:p w14:paraId="7AF9967B" w14:textId="77777777" w:rsidR="00262DD5" w:rsidRPr="009C2B2E" w:rsidRDefault="00036E06" w:rsidP="00FD2F63">
      <w:pPr>
        <w:autoSpaceDE w:val="0"/>
        <w:autoSpaceDN w:val="0"/>
        <w:spacing w:before="238" w:after="0" w:line="230" w:lineRule="auto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—  использовать текст задания для объяснения способа и хода решения математической задачи;</w:t>
      </w:r>
    </w:p>
    <w:p w14:paraId="540EF341" w14:textId="77777777" w:rsidR="00262DD5" w:rsidRPr="009C2B2E" w:rsidRDefault="00036E06" w:rsidP="00FD2F63">
      <w:pPr>
        <w:autoSpaceDE w:val="0"/>
        <w:autoSpaceDN w:val="0"/>
        <w:spacing w:before="238" w:after="0" w:line="230" w:lineRule="auto"/>
        <w:ind w:left="24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—  формулировать ответ;</w:t>
      </w:r>
    </w:p>
    <w:p w14:paraId="5C96E724" w14:textId="77777777" w:rsidR="00262DD5" w:rsidRPr="009C2B2E" w:rsidRDefault="00036E06" w:rsidP="00860C98">
      <w:pPr>
        <w:autoSpaceDE w:val="0"/>
        <w:autoSpaceDN w:val="0"/>
        <w:spacing w:before="238" w:after="0" w:line="262" w:lineRule="auto"/>
        <w:ind w:left="240" w:right="-16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—  комментировать процесс вычисления, построения, решения; объяснять полученный ответ с использованием изученной терминологии;</w:t>
      </w:r>
    </w:p>
    <w:p w14:paraId="242E4AD0" w14:textId="77777777" w:rsidR="00262DD5" w:rsidRPr="009C2B2E" w:rsidRDefault="00036E06" w:rsidP="00FD2F63">
      <w:pPr>
        <w:autoSpaceDE w:val="0"/>
        <w:autoSpaceDN w:val="0"/>
        <w:spacing w:before="238" w:after="0" w:line="271" w:lineRule="auto"/>
        <w:ind w:left="24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—  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1EF8D545" w14:textId="77777777" w:rsidR="00262DD5" w:rsidRPr="009C2B2E" w:rsidRDefault="00036E06" w:rsidP="00FD2F63">
      <w:pPr>
        <w:autoSpaceDE w:val="0"/>
        <w:autoSpaceDN w:val="0"/>
        <w:spacing w:before="238" w:after="0" w:line="274" w:lineRule="auto"/>
        <w:ind w:left="24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—  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4B1A8B63" w14:textId="77777777" w:rsidR="00262DD5" w:rsidRPr="009C2B2E" w:rsidRDefault="00036E06" w:rsidP="00FD2F63">
      <w:pPr>
        <w:autoSpaceDE w:val="0"/>
        <w:autoSpaceDN w:val="0"/>
        <w:spacing w:before="238" w:after="0" w:line="230" w:lineRule="auto"/>
        <w:ind w:left="24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—  ориентироваться в алгоритмах: воспроизводить, дополнять, исправлять деформированные;</w:t>
      </w:r>
    </w:p>
    <w:p w14:paraId="54622E34" w14:textId="77777777" w:rsidR="00262DD5" w:rsidRPr="009C2B2E" w:rsidRDefault="009040B5" w:rsidP="00FD2F63">
      <w:pPr>
        <w:autoSpaceDE w:val="0"/>
        <w:autoSpaceDN w:val="0"/>
        <w:spacing w:before="238" w:after="0" w:line="262" w:lineRule="auto"/>
        <w:ind w:left="240" w:right="144"/>
        <w:jc w:val="both"/>
        <w:rPr>
          <w:lang w:val="ru-RU"/>
        </w:rPr>
      </w:pPr>
      <w:r>
        <w:rPr>
          <w:rFonts w:ascii="Times New Roman" w:eastAsia="Times New Roman" w:hAnsi="Times New Roman"/>
          <w:sz w:val="24"/>
          <w:lang w:val="ru-RU"/>
        </w:rPr>
        <w:t xml:space="preserve">—  составлять по аналогии; </w:t>
      </w:r>
      <w:r w:rsidR="00036E06" w:rsidRPr="009C2B2E">
        <w:rPr>
          <w:rFonts w:ascii="Times New Roman" w:eastAsia="Times New Roman" w:hAnsi="Times New Roman"/>
          <w:sz w:val="24"/>
          <w:lang w:val="ru-RU"/>
        </w:rPr>
        <w:t>самостоятельно составлять тексты заданий, аналогичные типовым изученным.</w:t>
      </w:r>
    </w:p>
    <w:p w14:paraId="5593678B" w14:textId="77777777" w:rsidR="00262DD5" w:rsidRPr="009C2B2E" w:rsidRDefault="00036E06" w:rsidP="00FD2F63">
      <w:pPr>
        <w:autoSpaceDE w:val="0"/>
        <w:autoSpaceDN w:val="0"/>
        <w:spacing w:before="298" w:after="0" w:line="230" w:lineRule="auto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b/>
          <w:sz w:val="24"/>
          <w:lang w:val="ru-RU"/>
        </w:rPr>
        <w:t>Универсальные регулятивные учебные действия:</w:t>
      </w:r>
    </w:p>
    <w:p w14:paraId="12F8137E" w14:textId="77777777" w:rsidR="00262DD5" w:rsidRPr="009C2B2E" w:rsidRDefault="00036E06" w:rsidP="00FD2F63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i/>
          <w:sz w:val="24"/>
          <w:lang w:val="ru-RU"/>
        </w:rPr>
        <w:t>1)  Самоорганизация:</w:t>
      </w:r>
    </w:p>
    <w:p w14:paraId="52109400" w14:textId="77777777" w:rsidR="00262DD5" w:rsidRPr="009C2B2E" w:rsidRDefault="00036E06" w:rsidP="00FD2F63">
      <w:pPr>
        <w:autoSpaceDE w:val="0"/>
        <w:autoSpaceDN w:val="0"/>
        <w:spacing w:before="178" w:after="0" w:line="230" w:lineRule="auto"/>
        <w:ind w:left="24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планировать этапы предстоящей работы, определять последовательность учебных действий; </w:t>
      </w:r>
    </w:p>
    <w:p w14:paraId="610AABED" w14:textId="77777777" w:rsidR="00262DD5" w:rsidRPr="009C2B2E" w:rsidRDefault="00036E06" w:rsidP="00860C98">
      <w:pPr>
        <w:tabs>
          <w:tab w:val="left" w:pos="10332"/>
        </w:tabs>
        <w:autoSpaceDE w:val="0"/>
        <w:autoSpaceDN w:val="0"/>
        <w:spacing w:before="190" w:after="0" w:line="262" w:lineRule="auto"/>
        <w:ind w:left="240" w:right="-16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—  выполнять правила безопасного использования электронных средств, предлагаемых в процессе обучения.</w:t>
      </w:r>
    </w:p>
    <w:p w14:paraId="71727A76" w14:textId="77777777" w:rsidR="00262DD5" w:rsidRPr="009C2B2E" w:rsidRDefault="00036E06" w:rsidP="00FD2F63">
      <w:pPr>
        <w:autoSpaceDE w:val="0"/>
        <w:autoSpaceDN w:val="0"/>
        <w:spacing w:before="178" w:after="0" w:line="230" w:lineRule="auto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i/>
          <w:sz w:val="24"/>
          <w:lang w:val="ru-RU"/>
        </w:rPr>
        <w:t>2)  Самоконтроль:</w:t>
      </w:r>
    </w:p>
    <w:p w14:paraId="4FD0F920" w14:textId="77777777" w:rsidR="00262DD5" w:rsidRPr="009C2B2E" w:rsidRDefault="00036E06" w:rsidP="00FD2F63">
      <w:pPr>
        <w:autoSpaceDE w:val="0"/>
        <w:autoSpaceDN w:val="0"/>
        <w:spacing w:before="178" w:after="0" w:line="230" w:lineRule="auto"/>
        <w:ind w:left="24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осуществлять контроль процесса и результата своей деятельности, объективно оценивать их; </w:t>
      </w:r>
    </w:p>
    <w:p w14:paraId="1EF22EFF" w14:textId="77777777" w:rsidR="00262DD5" w:rsidRPr="009C2B2E" w:rsidRDefault="00262DD5" w:rsidP="00FD2F63">
      <w:pPr>
        <w:jc w:val="both"/>
        <w:rPr>
          <w:lang w:val="ru-RU"/>
        </w:rPr>
        <w:sectPr w:rsidR="00262DD5" w:rsidRPr="009C2B2E">
          <w:pgSz w:w="11900" w:h="16840"/>
          <w:pgMar w:top="352" w:right="722" w:bottom="302" w:left="846" w:header="720" w:footer="720" w:gutter="0"/>
          <w:cols w:space="720" w:equalWidth="0">
            <w:col w:w="10332" w:space="0"/>
          </w:cols>
          <w:docGrid w:linePitch="360"/>
        </w:sectPr>
      </w:pPr>
    </w:p>
    <w:p w14:paraId="4C01B577" w14:textId="77777777" w:rsidR="00262DD5" w:rsidRPr="009C2B2E" w:rsidRDefault="00262DD5" w:rsidP="00FD2F63">
      <w:pPr>
        <w:autoSpaceDE w:val="0"/>
        <w:autoSpaceDN w:val="0"/>
        <w:spacing w:after="144" w:line="220" w:lineRule="exact"/>
        <w:jc w:val="both"/>
        <w:rPr>
          <w:lang w:val="ru-RU"/>
        </w:rPr>
      </w:pPr>
    </w:p>
    <w:p w14:paraId="789B8559" w14:textId="77777777" w:rsidR="00262DD5" w:rsidRPr="009C2B2E" w:rsidRDefault="00036E06" w:rsidP="00FD2F63">
      <w:pPr>
        <w:autoSpaceDE w:val="0"/>
        <w:autoSpaceDN w:val="0"/>
        <w:spacing w:after="0" w:line="230" w:lineRule="auto"/>
        <w:ind w:left="42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выбирать и при необходимости корректировать способы действий; </w:t>
      </w:r>
    </w:p>
    <w:p w14:paraId="01578F7D" w14:textId="77777777" w:rsidR="00262DD5" w:rsidRPr="009C2B2E" w:rsidRDefault="00036E06" w:rsidP="00FD2F63">
      <w:pPr>
        <w:autoSpaceDE w:val="0"/>
        <w:autoSpaceDN w:val="0"/>
        <w:spacing w:before="190" w:after="0" w:line="262" w:lineRule="auto"/>
        <w:ind w:left="42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—  находить ошибки в своей работе, устанавливать их причины, вести поиск путей преодоления ошибок.</w:t>
      </w:r>
    </w:p>
    <w:p w14:paraId="17284E1C" w14:textId="77777777" w:rsidR="00262DD5" w:rsidRPr="009C2B2E" w:rsidRDefault="00036E06" w:rsidP="00FD2F63">
      <w:pPr>
        <w:autoSpaceDE w:val="0"/>
        <w:autoSpaceDN w:val="0"/>
        <w:spacing w:before="178" w:after="0" w:line="230" w:lineRule="auto"/>
        <w:ind w:left="18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i/>
          <w:sz w:val="24"/>
          <w:lang w:val="ru-RU"/>
        </w:rPr>
        <w:t>3)  Самооценка:</w:t>
      </w:r>
    </w:p>
    <w:p w14:paraId="00493549" w14:textId="77777777" w:rsidR="00262DD5" w:rsidRPr="009C2B2E" w:rsidRDefault="00036E06" w:rsidP="00FD2F63">
      <w:pPr>
        <w:autoSpaceDE w:val="0"/>
        <w:autoSpaceDN w:val="0"/>
        <w:spacing w:before="178" w:after="0" w:line="271" w:lineRule="auto"/>
        <w:ind w:left="42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14:paraId="138DD779" w14:textId="77777777" w:rsidR="00262DD5" w:rsidRPr="009C2B2E" w:rsidRDefault="00036E06" w:rsidP="00FD2F63">
      <w:pPr>
        <w:autoSpaceDE w:val="0"/>
        <w:autoSpaceDN w:val="0"/>
        <w:spacing w:before="190" w:after="0" w:line="230" w:lineRule="auto"/>
        <w:ind w:left="42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—  оценивать рациональность своих действий, давать им качественную характеристику.</w:t>
      </w:r>
    </w:p>
    <w:p w14:paraId="439003A7" w14:textId="77777777" w:rsidR="00262DD5" w:rsidRPr="009C2B2E" w:rsidRDefault="00036E06" w:rsidP="00FD2F63">
      <w:pPr>
        <w:autoSpaceDE w:val="0"/>
        <w:autoSpaceDN w:val="0"/>
        <w:spacing w:before="180" w:after="0" w:line="230" w:lineRule="auto"/>
        <w:ind w:left="18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b/>
          <w:sz w:val="24"/>
          <w:lang w:val="ru-RU"/>
        </w:rPr>
        <w:t>Совместная деятельность:</w:t>
      </w:r>
    </w:p>
    <w:p w14:paraId="06E90132" w14:textId="77777777" w:rsidR="00262DD5" w:rsidRPr="009C2B2E" w:rsidRDefault="00036E06" w:rsidP="00860C98">
      <w:pPr>
        <w:autoSpaceDE w:val="0"/>
        <w:autoSpaceDN w:val="0"/>
        <w:spacing w:before="180" w:after="0" w:line="271" w:lineRule="auto"/>
        <w:ind w:left="420" w:right="-16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контрпримеров); </w:t>
      </w:r>
    </w:p>
    <w:p w14:paraId="33DF8F2A" w14:textId="77777777" w:rsidR="00262DD5" w:rsidRPr="009C2B2E" w:rsidRDefault="009040B5" w:rsidP="00FD2F63">
      <w:pPr>
        <w:autoSpaceDE w:val="0"/>
        <w:autoSpaceDN w:val="0"/>
        <w:spacing w:before="190" w:after="0" w:line="262" w:lineRule="auto"/>
        <w:ind w:left="420"/>
        <w:jc w:val="both"/>
        <w:rPr>
          <w:lang w:val="ru-RU"/>
        </w:rPr>
      </w:pPr>
      <w:r>
        <w:rPr>
          <w:rFonts w:ascii="Times New Roman" w:eastAsia="Times New Roman" w:hAnsi="Times New Roman"/>
          <w:sz w:val="24"/>
          <w:lang w:val="ru-RU"/>
        </w:rPr>
        <w:t xml:space="preserve">—  согласовывать </w:t>
      </w:r>
      <w:r w:rsidR="00036E06" w:rsidRPr="009C2B2E">
        <w:rPr>
          <w:rFonts w:ascii="Times New Roman" w:eastAsia="Times New Roman" w:hAnsi="Times New Roman"/>
          <w:sz w:val="24"/>
          <w:lang w:val="ru-RU"/>
        </w:rPr>
        <w:t>мнения в ходе поиска доказательств, выбора рационального способа, анализа информации;</w:t>
      </w:r>
    </w:p>
    <w:p w14:paraId="22841A59" w14:textId="77777777" w:rsidR="00262DD5" w:rsidRPr="009C2B2E" w:rsidRDefault="00036E06" w:rsidP="00860C98">
      <w:pPr>
        <w:autoSpaceDE w:val="0"/>
        <w:autoSpaceDN w:val="0"/>
        <w:spacing w:before="190" w:after="0" w:line="262" w:lineRule="auto"/>
        <w:ind w:left="420" w:right="-16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—  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40F384E0" w14:textId="77777777" w:rsidR="00262DD5" w:rsidRPr="009C2B2E" w:rsidRDefault="00036E06" w:rsidP="00177598">
      <w:pPr>
        <w:autoSpaceDE w:val="0"/>
        <w:autoSpaceDN w:val="0"/>
        <w:spacing w:before="322" w:after="0" w:line="230" w:lineRule="auto"/>
        <w:ind w:firstLine="72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b/>
          <w:sz w:val="24"/>
          <w:lang w:val="ru-RU"/>
        </w:rPr>
        <w:t>ПРЕДМЕТНЫЕ РЕЗУЛЬТАТЫ</w:t>
      </w:r>
    </w:p>
    <w:p w14:paraId="593D5639" w14:textId="77777777" w:rsidR="00262DD5" w:rsidRPr="009C2B2E" w:rsidRDefault="00036E06" w:rsidP="00177598">
      <w:pPr>
        <w:autoSpaceDE w:val="0"/>
        <w:autoSpaceDN w:val="0"/>
        <w:spacing w:before="166" w:after="0" w:line="230" w:lineRule="auto"/>
        <w:ind w:left="180" w:firstLine="54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К концу обучен</w:t>
      </w:r>
      <w:r w:rsidR="009040B5">
        <w:rPr>
          <w:rFonts w:ascii="Times New Roman" w:eastAsia="Times New Roman" w:hAnsi="Times New Roman"/>
          <w:sz w:val="24"/>
          <w:lang w:val="ru-RU"/>
        </w:rPr>
        <w:t xml:space="preserve">ия во 2 классе </w:t>
      </w:r>
      <w:r w:rsidRPr="009C2B2E">
        <w:rPr>
          <w:rFonts w:ascii="Times New Roman" w:eastAsia="Times New Roman" w:hAnsi="Times New Roman"/>
          <w:sz w:val="24"/>
          <w:lang w:val="ru-RU"/>
        </w:rPr>
        <w:t>обучающийся научится:</w:t>
      </w:r>
    </w:p>
    <w:p w14:paraId="2121A22C" w14:textId="77777777" w:rsidR="00262DD5" w:rsidRPr="009C2B2E" w:rsidRDefault="00036E06" w:rsidP="00FD2F63">
      <w:pPr>
        <w:autoSpaceDE w:val="0"/>
        <w:autoSpaceDN w:val="0"/>
        <w:spacing w:before="178" w:after="0" w:line="230" w:lineRule="auto"/>
        <w:ind w:left="42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читать, записывать, сравнивать, упорядочивать числа в пределах 100; </w:t>
      </w:r>
    </w:p>
    <w:p w14:paraId="2257472E" w14:textId="77777777" w:rsidR="00262DD5" w:rsidRPr="009C2B2E" w:rsidRDefault="00036E06" w:rsidP="00FD2F63">
      <w:pPr>
        <w:autoSpaceDE w:val="0"/>
        <w:autoSpaceDN w:val="0"/>
        <w:spacing w:before="190" w:after="0" w:line="262" w:lineRule="auto"/>
        <w:ind w:left="42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находить число большее/меньшее данного числа на заданное число (в пределах 100); большее данного числа в заданное число раз (в пределах 20); </w:t>
      </w:r>
    </w:p>
    <w:p w14:paraId="09527759" w14:textId="77777777" w:rsidR="00262DD5" w:rsidRPr="009C2B2E" w:rsidRDefault="00036E06" w:rsidP="00177598">
      <w:pPr>
        <w:autoSpaceDE w:val="0"/>
        <w:autoSpaceDN w:val="0"/>
        <w:spacing w:before="190" w:after="0" w:line="262" w:lineRule="auto"/>
        <w:ind w:left="420" w:right="-16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100; </w:t>
      </w:r>
    </w:p>
    <w:p w14:paraId="3BB93752" w14:textId="77777777" w:rsidR="00262DD5" w:rsidRPr="009C2B2E" w:rsidRDefault="00036E06" w:rsidP="00177598">
      <w:pPr>
        <w:autoSpaceDE w:val="0"/>
        <w:autoSpaceDN w:val="0"/>
        <w:spacing w:before="190" w:after="0" w:line="262" w:lineRule="auto"/>
        <w:ind w:left="288" w:right="-16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выполнять арифметические действия: сложение и вычитание, в пределах 100 устно и письменно; умножение и деление в пределах 50 с использованием таблицы умножения; </w:t>
      </w:r>
    </w:p>
    <w:p w14:paraId="4B8C2226" w14:textId="77777777" w:rsidR="00262DD5" w:rsidRPr="009C2B2E" w:rsidRDefault="00036E06" w:rsidP="00FD2F63">
      <w:pPr>
        <w:autoSpaceDE w:val="0"/>
        <w:autoSpaceDN w:val="0"/>
        <w:spacing w:before="192" w:after="0" w:line="262" w:lineRule="auto"/>
        <w:ind w:left="42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называть и различать компоненты действий умножения (множители, произведение); деления (делимое, делитель, частное); </w:t>
      </w:r>
    </w:p>
    <w:p w14:paraId="5A06F215" w14:textId="77777777" w:rsidR="00262DD5" w:rsidRPr="009C2B2E" w:rsidRDefault="00036E06" w:rsidP="00FD2F63">
      <w:pPr>
        <w:autoSpaceDE w:val="0"/>
        <w:autoSpaceDN w:val="0"/>
        <w:spacing w:before="192" w:after="0"/>
        <w:ind w:left="42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—  находить неизвестный компонент сложения, вычитания; использовать при выполнении практических заданий единицы величин длины (сантиметр, дециметр, метр), массы (килограмм), времени (минута, час); стоимости (рубль, копейка); преобразовывать одни единицы да</w:t>
      </w:r>
      <w:r w:rsidR="009040B5">
        <w:rPr>
          <w:rFonts w:ascii="Times New Roman" w:eastAsia="Times New Roman" w:hAnsi="Times New Roman"/>
          <w:sz w:val="24"/>
          <w:lang w:val="ru-RU"/>
        </w:rPr>
        <w:t xml:space="preserve">нных величин </w:t>
      </w:r>
      <w:r w:rsidRPr="009C2B2E">
        <w:rPr>
          <w:rFonts w:ascii="Times New Roman" w:eastAsia="Times New Roman" w:hAnsi="Times New Roman"/>
          <w:sz w:val="24"/>
          <w:lang w:val="ru-RU"/>
        </w:rPr>
        <w:t xml:space="preserve">в другие; </w:t>
      </w:r>
    </w:p>
    <w:p w14:paraId="5781E725" w14:textId="77777777" w:rsidR="00262DD5" w:rsidRPr="009C2B2E" w:rsidRDefault="00036E06" w:rsidP="00FD2F63">
      <w:pPr>
        <w:autoSpaceDE w:val="0"/>
        <w:autoSpaceDN w:val="0"/>
        <w:spacing w:before="190" w:after="0" w:line="271" w:lineRule="auto"/>
        <w:ind w:left="42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определять с помощью измерительных инструментов длину; определять время с помощью часов;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на»; </w:t>
      </w:r>
    </w:p>
    <w:p w14:paraId="2D8D5647" w14:textId="77777777" w:rsidR="00262DD5" w:rsidRPr="009C2B2E" w:rsidRDefault="00036E06" w:rsidP="00FD2F63">
      <w:pPr>
        <w:autoSpaceDE w:val="0"/>
        <w:autoSpaceDN w:val="0"/>
        <w:spacing w:before="190" w:after="0" w:line="262" w:lineRule="auto"/>
        <w:ind w:left="42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решать текстовые задачи в одно-два действия: представлять задачу (краткая запись, рисунок, таблица или другая модель); </w:t>
      </w:r>
    </w:p>
    <w:p w14:paraId="2233A17C" w14:textId="77777777" w:rsidR="00262DD5" w:rsidRPr="009C2B2E" w:rsidRDefault="00036E06" w:rsidP="00177598">
      <w:pPr>
        <w:tabs>
          <w:tab w:val="left" w:pos="10474"/>
        </w:tabs>
        <w:autoSpaceDE w:val="0"/>
        <w:autoSpaceDN w:val="0"/>
        <w:spacing w:before="190" w:after="0" w:line="262" w:lineRule="auto"/>
        <w:ind w:left="420" w:right="-16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планировать ход решения текстовой задачи в два действия, оформлять его в виде арифметического действия/действий, записывать ответ; </w:t>
      </w:r>
    </w:p>
    <w:p w14:paraId="31C6D4A9" w14:textId="77777777" w:rsidR="00262DD5" w:rsidRPr="009C2B2E" w:rsidRDefault="00036E06" w:rsidP="00FD2F63">
      <w:pPr>
        <w:autoSpaceDE w:val="0"/>
        <w:autoSpaceDN w:val="0"/>
        <w:spacing w:before="190" w:after="0" w:line="230" w:lineRule="auto"/>
        <w:ind w:left="420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различать и называть геометрические фигуры: прямой угол; ломаную, многоугольник; </w:t>
      </w:r>
    </w:p>
    <w:p w14:paraId="33D91D3B" w14:textId="77777777" w:rsidR="00262DD5" w:rsidRPr="009C2B2E" w:rsidRDefault="00262DD5" w:rsidP="00FD2F63">
      <w:pPr>
        <w:jc w:val="both"/>
        <w:rPr>
          <w:lang w:val="ru-RU"/>
        </w:rPr>
        <w:sectPr w:rsidR="00262DD5" w:rsidRPr="009C2B2E">
          <w:pgSz w:w="11900" w:h="16840"/>
          <w:pgMar w:top="364" w:right="760" w:bottom="312" w:left="666" w:header="720" w:footer="720" w:gutter="0"/>
          <w:cols w:space="720" w:equalWidth="0">
            <w:col w:w="10474" w:space="0"/>
          </w:cols>
          <w:docGrid w:linePitch="360"/>
        </w:sectPr>
      </w:pPr>
    </w:p>
    <w:p w14:paraId="2B431F00" w14:textId="77777777" w:rsidR="00262DD5" w:rsidRPr="009C2B2E" w:rsidRDefault="00262DD5" w:rsidP="00FD2F63">
      <w:pPr>
        <w:autoSpaceDE w:val="0"/>
        <w:autoSpaceDN w:val="0"/>
        <w:spacing w:after="132" w:line="220" w:lineRule="exact"/>
        <w:jc w:val="both"/>
        <w:rPr>
          <w:lang w:val="ru-RU"/>
        </w:rPr>
      </w:pPr>
    </w:p>
    <w:p w14:paraId="4909102D" w14:textId="77777777" w:rsidR="00177598" w:rsidRDefault="00036E06" w:rsidP="00FD2F63">
      <w:pPr>
        <w:autoSpaceDE w:val="0"/>
        <w:autoSpaceDN w:val="0"/>
        <w:spacing w:after="0" w:line="353" w:lineRule="auto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—  выделять среди четырехугольников прямоугольники, квадраты;</w:t>
      </w:r>
    </w:p>
    <w:p w14:paraId="7BBE6BA1" w14:textId="77777777" w:rsidR="00177598" w:rsidRDefault="00036E06" w:rsidP="00FD2F63">
      <w:pPr>
        <w:autoSpaceDE w:val="0"/>
        <w:autoSpaceDN w:val="0"/>
        <w:spacing w:after="0" w:line="353" w:lineRule="auto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на бумаге в клетку изображать ломаную, многоугольник; чертить прямой угол, </w:t>
      </w:r>
    </w:p>
    <w:p w14:paraId="53340529" w14:textId="77777777" w:rsidR="00177598" w:rsidRDefault="00036E06" w:rsidP="00FD2F63">
      <w:pPr>
        <w:autoSpaceDE w:val="0"/>
        <w:autoSpaceDN w:val="0"/>
        <w:spacing w:after="0" w:line="353" w:lineRule="auto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прямоугольник с заданными длинами сторон;</w:t>
      </w:r>
    </w:p>
    <w:p w14:paraId="0DB6D189" w14:textId="77777777" w:rsidR="00177598" w:rsidRDefault="00036E06" w:rsidP="00FD2F63">
      <w:pPr>
        <w:autoSpaceDE w:val="0"/>
        <w:autoSpaceDN w:val="0"/>
        <w:spacing w:after="0" w:line="353" w:lineRule="auto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—  использовать для выполнения построений линейку, угольник;</w:t>
      </w:r>
    </w:p>
    <w:p w14:paraId="39912DDE" w14:textId="77777777" w:rsidR="00177598" w:rsidRDefault="00036E06" w:rsidP="00FD2F63">
      <w:pPr>
        <w:autoSpaceDE w:val="0"/>
        <w:autoSpaceDN w:val="0"/>
        <w:spacing w:after="0" w:line="353" w:lineRule="auto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—  выполнять измерение длин реальных объектов с помощью линейки; находить длину ломаной, состоящей из двух-трёх звеньев, периметр прямоугольника (квадрата);</w:t>
      </w:r>
    </w:p>
    <w:p w14:paraId="119960DD" w14:textId="77777777" w:rsidR="00177598" w:rsidRDefault="00036E06" w:rsidP="00FD2F63">
      <w:pPr>
        <w:autoSpaceDE w:val="0"/>
        <w:autoSpaceDN w:val="0"/>
        <w:spacing w:after="0" w:line="353" w:lineRule="auto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—  распознавать верные (истинные) и неверные (ложные) утверждения со словами «все</w:t>
      </w:r>
      <w:proofErr w:type="gramStart"/>
      <w:r w:rsidRPr="009C2B2E">
        <w:rPr>
          <w:rFonts w:ascii="Times New Roman" w:eastAsia="Times New Roman" w:hAnsi="Times New Roman"/>
          <w:sz w:val="24"/>
          <w:lang w:val="ru-RU"/>
        </w:rPr>
        <w:t>»,«</w:t>
      </w:r>
      <w:proofErr w:type="gramEnd"/>
      <w:r w:rsidRPr="009C2B2E">
        <w:rPr>
          <w:rFonts w:ascii="Times New Roman" w:eastAsia="Times New Roman" w:hAnsi="Times New Roman"/>
          <w:sz w:val="24"/>
          <w:lang w:val="ru-RU"/>
        </w:rPr>
        <w:t xml:space="preserve">каждый»; </w:t>
      </w:r>
      <w:r w:rsidRPr="009C2B2E">
        <w:rPr>
          <w:lang w:val="ru-RU"/>
        </w:rPr>
        <w:br/>
      </w:r>
      <w:r w:rsidRPr="009C2B2E">
        <w:rPr>
          <w:rFonts w:ascii="Times New Roman" w:eastAsia="Times New Roman" w:hAnsi="Times New Roman"/>
          <w:sz w:val="24"/>
          <w:lang w:val="ru-RU"/>
        </w:rPr>
        <w:t>—  проводить одно-двухшаговые логические рассуждения и делать выводы;</w:t>
      </w:r>
    </w:p>
    <w:p w14:paraId="4425AF23" w14:textId="77777777" w:rsidR="00177598" w:rsidRDefault="00036E06" w:rsidP="00FD2F63">
      <w:pPr>
        <w:autoSpaceDE w:val="0"/>
        <w:autoSpaceDN w:val="0"/>
        <w:spacing w:after="0" w:line="353" w:lineRule="auto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находить общий признак группы математических объектов (чисел, величин, геометрических фигур); </w:t>
      </w:r>
      <w:r w:rsidRPr="009C2B2E">
        <w:rPr>
          <w:lang w:val="ru-RU"/>
        </w:rPr>
        <w:br/>
      </w:r>
      <w:r w:rsidRPr="009C2B2E">
        <w:rPr>
          <w:rFonts w:ascii="Times New Roman" w:eastAsia="Times New Roman" w:hAnsi="Times New Roman"/>
          <w:sz w:val="24"/>
          <w:lang w:val="ru-RU"/>
        </w:rPr>
        <w:t>—  находить закономерность в ряду объектов (чисел, геометрических фигур);</w:t>
      </w:r>
    </w:p>
    <w:p w14:paraId="74BCBC09" w14:textId="77777777" w:rsidR="00177598" w:rsidRDefault="00036E06" w:rsidP="00FD2F63">
      <w:pPr>
        <w:autoSpaceDE w:val="0"/>
        <w:autoSpaceDN w:val="0"/>
        <w:spacing w:after="0" w:line="353" w:lineRule="auto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—  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фигур); </w:t>
      </w:r>
      <w:r w:rsidRPr="009C2B2E">
        <w:rPr>
          <w:lang w:val="ru-RU"/>
        </w:rPr>
        <w:br/>
      </w:r>
      <w:r w:rsidRPr="009C2B2E">
        <w:rPr>
          <w:rFonts w:ascii="Times New Roman" w:eastAsia="Times New Roman" w:hAnsi="Times New Roman"/>
          <w:sz w:val="24"/>
          <w:lang w:val="ru-RU"/>
        </w:rPr>
        <w:t>—  сравнивать группы объектов (находить общее, различное);</w:t>
      </w:r>
    </w:p>
    <w:p w14:paraId="07869BCF" w14:textId="77777777" w:rsidR="00177598" w:rsidRDefault="00036E06" w:rsidP="00FD2F63">
      <w:pPr>
        <w:autoSpaceDE w:val="0"/>
        <w:autoSpaceDN w:val="0"/>
        <w:spacing w:after="0" w:line="353" w:lineRule="auto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—  обнаруживать модели геометрических фигур в окружающем мире; подбирать примеры, подтверждающие суждение, ответ;</w:t>
      </w:r>
    </w:p>
    <w:p w14:paraId="52141576" w14:textId="77777777" w:rsidR="00177598" w:rsidRDefault="00036E06" w:rsidP="00FD2F63">
      <w:pPr>
        <w:autoSpaceDE w:val="0"/>
        <w:autoSpaceDN w:val="0"/>
        <w:spacing w:after="0" w:line="353" w:lineRule="auto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—  составлять (дополнять) текстовую задачу;</w:t>
      </w:r>
    </w:p>
    <w:p w14:paraId="678831B9" w14:textId="77777777" w:rsidR="00262DD5" w:rsidRPr="009C2B2E" w:rsidRDefault="00036E06" w:rsidP="00FD2F63">
      <w:pPr>
        <w:autoSpaceDE w:val="0"/>
        <w:autoSpaceDN w:val="0"/>
        <w:spacing w:after="0" w:line="353" w:lineRule="auto"/>
        <w:jc w:val="both"/>
        <w:rPr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—  проверять правильность вычислений.</w:t>
      </w:r>
    </w:p>
    <w:p w14:paraId="6EE86896" w14:textId="77777777" w:rsidR="00262DD5" w:rsidRPr="009C2B2E" w:rsidRDefault="00262DD5">
      <w:pPr>
        <w:rPr>
          <w:lang w:val="ru-RU"/>
        </w:rPr>
        <w:sectPr w:rsidR="00262DD5" w:rsidRPr="009C2B2E">
          <w:pgSz w:w="11900" w:h="16840"/>
          <w:pgMar w:top="352" w:right="752" w:bottom="1440" w:left="1086" w:header="720" w:footer="720" w:gutter="0"/>
          <w:cols w:space="720" w:equalWidth="0">
            <w:col w:w="10062" w:space="0"/>
          </w:cols>
          <w:docGrid w:linePitch="360"/>
        </w:sectPr>
      </w:pPr>
    </w:p>
    <w:p w14:paraId="65012F49" w14:textId="77777777" w:rsidR="00262DD5" w:rsidRPr="009C2B2E" w:rsidRDefault="00262DD5">
      <w:pPr>
        <w:autoSpaceDE w:val="0"/>
        <w:autoSpaceDN w:val="0"/>
        <w:spacing w:after="64" w:line="220" w:lineRule="exact"/>
        <w:rPr>
          <w:lang w:val="ru-RU"/>
        </w:rPr>
      </w:pPr>
    </w:p>
    <w:p w14:paraId="797FF9D4" w14:textId="77777777" w:rsidR="00262DD5" w:rsidRPr="009C2B2E" w:rsidRDefault="00036E06">
      <w:pPr>
        <w:autoSpaceDE w:val="0"/>
        <w:autoSpaceDN w:val="0"/>
        <w:spacing w:after="666" w:line="233" w:lineRule="auto"/>
      </w:pPr>
      <w:r w:rsidRPr="009C2B2E">
        <w:rPr>
          <w:rFonts w:ascii="Times New Roman" w:eastAsia="Times New Roman" w:hAnsi="Times New Roman"/>
          <w:b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648"/>
        <w:gridCol w:w="528"/>
        <w:gridCol w:w="1104"/>
        <w:gridCol w:w="1140"/>
        <w:gridCol w:w="804"/>
        <w:gridCol w:w="4192"/>
        <w:gridCol w:w="1236"/>
        <w:gridCol w:w="1382"/>
      </w:tblGrid>
      <w:tr w:rsidR="009C2B2E" w:rsidRPr="009C2B2E" w14:paraId="734536EA" w14:textId="77777777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A032F3" w14:textId="77777777" w:rsidR="00262DD5" w:rsidRPr="009C2B2E" w:rsidRDefault="00036E06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</w:rPr>
              <w:t>№</w:t>
            </w:r>
            <w:r w:rsidRPr="009C2B2E">
              <w:br/>
            </w:r>
            <w:r w:rsidRPr="009C2B2E">
              <w:rPr>
                <w:rFonts w:ascii="Times New Roman" w:eastAsia="Times New Roman" w:hAnsi="Times New Roman"/>
                <w:b/>
                <w:w w:val="97"/>
                <w:sz w:val="16"/>
              </w:rPr>
              <w:t>п/п</w:t>
            </w:r>
          </w:p>
        </w:tc>
        <w:tc>
          <w:tcPr>
            <w:tcW w:w="4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CF74B6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BD3B31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4"/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</w:rPr>
              <w:t>Количество часов</w: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0948ECE" w14:textId="77777777" w:rsidR="00262DD5" w:rsidRPr="009C2B2E" w:rsidRDefault="00036E06">
            <w:pPr>
              <w:autoSpaceDE w:val="0"/>
              <w:autoSpaceDN w:val="0"/>
              <w:spacing w:before="78" w:after="0" w:line="245" w:lineRule="auto"/>
              <w:ind w:left="72"/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Дата </w:t>
            </w:r>
            <w:r w:rsidRPr="009C2B2E">
              <w:br/>
            </w:r>
            <w:r w:rsidRPr="009C2B2E">
              <w:rPr>
                <w:rFonts w:ascii="Times New Roman" w:eastAsia="Times New Roman" w:hAnsi="Times New Roman"/>
                <w:b/>
                <w:w w:val="97"/>
                <w:sz w:val="16"/>
              </w:rPr>
              <w:t>изучения</w:t>
            </w:r>
          </w:p>
        </w:tc>
        <w:tc>
          <w:tcPr>
            <w:tcW w:w="4192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376408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</w:rPr>
              <w:t>Виды деятельности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054FA8" w14:textId="77777777" w:rsidR="00262DD5" w:rsidRPr="009C2B2E" w:rsidRDefault="00036E06">
            <w:pPr>
              <w:autoSpaceDE w:val="0"/>
              <w:autoSpaceDN w:val="0"/>
              <w:spacing w:before="78" w:after="0" w:line="245" w:lineRule="auto"/>
              <w:ind w:left="72" w:right="144"/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</w:rPr>
              <w:t>Виды, формы 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CDEE8C" w14:textId="77777777" w:rsidR="00262DD5" w:rsidRPr="009C2B2E" w:rsidRDefault="00036E06">
            <w:pPr>
              <w:autoSpaceDE w:val="0"/>
              <w:autoSpaceDN w:val="0"/>
              <w:spacing w:before="78" w:after="0" w:line="250" w:lineRule="auto"/>
              <w:ind w:left="72"/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Электронные </w:t>
            </w:r>
            <w:r w:rsidRPr="009C2B2E">
              <w:br/>
            </w:r>
            <w:r w:rsidRPr="009C2B2E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(цифровые) </w:t>
            </w:r>
            <w:r w:rsidRPr="009C2B2E">
              <w:br/>
            </w:r>
            <w:r w:rsidRPr="009C2B2E">
              <w:rPr>
                <w:rFonts w:ascii="Times New Roman" w:eastAsia="Times New Roman" w:hAnsi="Times New Roman"/>
                <w:b/>
                <w:w w:val="97"/>
                <w:sz w:val="16"/>
              </w:rPr>
              <w:t>образовательные ресурсы</w:t>
            </w:r>
          </w:p>
        </w:tc>
      </w:tr>
      <w:tr w:rsidR="009C2B2E" w:rsidRPr="009C2B2E" w14:paraId="4222D5EA" w14:textId="77777777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158A8D7" w14:textId="77777777" w:rsidR="00262DD5" w:rsidRPr="009C2B2E" w:rsidRDefault="00262DD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1522770" w14:textId="77777777" w:rsidR="00262DD5" w:rsidRPr="009C2B2E" w:rsidRDefault="00262DD5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BF934F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jc w:val="center"/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830A34" w14:textId="77777777" w:rsidR="00262DD5" w:rsidRPr="009C2B2E" w:rsidRDefault="00036E06">
            <w:pPr>
              <w:autoSpaceDE w:val="0"/>
              <w:autoSpaceDN w:val="0"/>
              <w:spacing w:before="78" w:after="0" w:line="245" w:lineRule="auto"/>
              <w:ind w:left="72"/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2B3D4B" w14:textId="77777777" w:rsidR="00262DD5" w:rsidRPr="009C2B2E" w:rsidRDefault="00036E06">
            <w:pPr>
              <w:autoSpaceDE w:val="0"/>
              <w:autoSpaceDN w:val="0"/>
              <w:spacing w:before="78" w:after="0" w:line="245" w:lineRule="auto"/>
              <w:ind w:left="72"/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4EDB15E6" w14:textId="77777777" w:rsidR="00262DD5" w:rsidRPr="009C2B2E" w:rsidRDefault="00262DD5"/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5E40679" w14:textId="77777777" w:rsidR="00262DD5" w:rsidRPr="009C2B2E" w:rsidRDefault="00262DD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7D93BB4" w14:textId="77777777" w:rsidR="00262DD5" w:rsidRPr="009C2B2E" w:rsidRDefault="00262DD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3D449DF" w14:textId="77777777" w:rsidR="00262DD5" w:rsidRPr="009C2B2E" w:rsidRDefault="00262DD5"/>
        </w:tc>
      </w:tr>
      <w:tr w:rsidR="009C2B2E" w:rsidRPr="009C2B2E" w14:paraId="28199370" w14:textId="77777777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754D0C" w14:textId="77777777" w:rsidR="00262DD5" w:rsidRPr="009C2B2E" w:rsidRDefault="00036E06">
            <w:pPr>
              <w:autoSpaceDE w:val="0"/>
              <w:autoSpaceDN w:val="0"/>
              <w:spacing w:before="76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Раздел 1.</w:t>
            </w:r>
            <w:r w:rsidRPr="009C2B2E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Числа</w:t>
            </w:r>
          </w:p>
        </w:tc>
      </w:tr>
      <w:tr w:rsidR="009C2B2E" w:rsidRPr="009C2B2E" w14:paraId="120D69CB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39ED80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jc w:val="center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1.1.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594215" w14:textId="77777777" w:rsidR="00262DD5" w:rsidRPr="009C2B2E" w:rsidRDefault="00036E0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>Числа в пределах 100: чтение, запись, десятичный состав, сравнение.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48FFC3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88B766" w14:textId="77777777" w:rsidR="00262DD5" w:rsidRPr="009C2B2E" w:rsidRDefault="00262DD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F0C2E9" w14:textId="77777777" w:rsidR="00262DD5" w:rsidRPr="009C2B2E" w:rsidRDefault="00262DD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5722BFA" w14:textId="77777777" w:rsidR="00262DD5" w:rsidRPr="009C2B2E" w:rsidRDefault="00262DD5"/>
        </w:tc>
        <w:tc>
          <w:tcPr>
            <w:tcW w:w="419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0DECA9" w14:textId="77777777" w:rsidR="00262DD5" w:rsidRPr="009C2B2E" w:rsidRDefault="00036E06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Устная и письменная работа с числами: чтение, составление, сравнение, изменение; счёт единицами, двойками, тройками от заданного числа в порядке убывания/ возрастания;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3CFD3D" w14:textId="77777777" w:rsidR="00262DD5" w:rsidRPr="009C2B2E" w:rsidRDefault="00036E06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Самооценка с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листа»;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CBF1F1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resh.edu.ru</w:t>
            </w:r>
          </w:p>
        </w:tc>
      </w:tr>
      <w:tr w:rsidR="009C2B2E" w:rsidRPr="009C2B2E" w14:paraId="5A9DB713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A04FEA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jc w:val="center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1.2.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267C34" w14:textId="77777777" w:rsidR="00262DD5" w:rsidRPr="009C2B2E" w:rsidRDefault="00036E06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>Запись равенства, неравенства. Увеличение/уменьшение числа на несколько единиц/десятков; разностное сравнение чисел.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77B991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16F858" w14:textId="77777777" w:rsidR="00262DD5" w:rsidRPr="009C2B2E" w:rsidRDefault="00262DD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422DCB" w14:textId="77777777" w:rsidR="00262DD5" w:rsidRPr="009C2B2E" w:rsidRDefault="00262DD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4E3BF2E" w14:textId="77777777" w:rsidR="00262DD5" w:rsidRPr="009C2B2E" w:rsidRDefault="00262DD5"/>
        </w:tc>
        <w:tc>
          <w:tcPr>
            <w:tcW w:w="419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2A1A0F" w14:textId="77777777" w:rsidR="00262DD5" w:rsidRPr="009C2B2E" w:rsidRDefault="00036E06">
            <w:pPr>
              <w:autoSpaceDE w:val="0"/>
              <w:autoSpaceDN w:val="0"/>
              <w:spacing w:before="76" w:after="0" w:line="250" w:lineRule="auto"/>
              <w:ind w:left="72" w:right="288"/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Работа в парах: ответ на вопрос: «Зачем нужны знаки в жизни, как они используются в математике?» </w:t>
            </w: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(цифры, знаки, сравнения, равенства, арифметических действий, скобки);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367CD5" w14:textId="77777777" w:rsidR="00262DD5" w:rsidRPr="009C2B2E" w:rsidRDefault="00036E06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 xml:space="preserve">Письменный </w:t>
            </w:r>
            <w:r w:rsidRPr="009C2B2E"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 xml:space="preserve">контроль; </w:t>
            </w:r>
            <w:r w:rsidRPr="009C2B2E"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5FA083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resh.edu.ru</w:t>
            </w:r>
          </w:p>
        </w:tc>
      </w:tr>
      <w:tr w:rsidR="009C2B2E" w:rsidRPr="009C2B2E" w14:paraId="128D63E8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854CE9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jc w:val="center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1.3.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E46DE5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</w:rPr>
              <w:t>Чётные и нечётные числа.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58CFB8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25A468" w14:textId="77777777" w:rsidR="00262DD5" w:rsidRPr="009C2B2E" w:rsidRDefault="00262DD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20E619" w14:textId="77777777" w:rsidR="00262DD5" w:rsidRPr="009C2B2E" w:rsidRDefault="00262DD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B282F63" w14:textId="77777777" w:rsidR="00262DD5" w:rsidRPr="009C2B2E" w:rsidRDefault="00262DD5"/>
        </w:tc>
        <w:tc>
          <w:tcPr>
            <w:tcW w:w="419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AECECA" w14:textId="77777777" w:rsidR="00262DD5" w:rsidRPr="009C2B2E" w:rsidRDefault="00036E06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Игры-соревнования, связанные с подбором чисел,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обладающих заданным свойством, нахождением общего, различного группы чисел, распределением чисел на группы по существенному основанию;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4015E3" w14:textId="77777777" w:rsidR="00262DD5" w:rsidRPr="009C2B2E" w:rsidRDefault="00036E0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Самооценка с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листа»;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94A511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resh.edu.ru</w:t>
            </w:r>
          </w:p>
        </w:tc>
      </w:tr>
      <w:tr w:rsidR="009C2B2E" w:rsidRPr="009C2B2E" w14:paraId="7F1494AE" w14:textId="77777777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3E6FE1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jc w:val="center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1.4.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56F835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>Представление числа в  виде суммы разрядных слагаемых</w:t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7CF18E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4BA86E" w14:textId="77777777" w:rsidR="00262DD5" w:rsidRPr="009C2B2E" w:rsidRDefault="00262DD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89679E" w14:textId="77777777" w:rsidR="00262DD5" w:rsidRPr="009C2B2E" w:rsidRDefault="00262DD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958E233" w14:textId="77777777" w:rsidR="00262DD5" w:rsidRPr="009C2B2E" w:rsidRDefault="00262DD5"/>
        </w:tc>
        <w:tc>
          <w:tcPr>
            <w:tcW w:w="419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EABB83" w14:textId="77777777" w:rsidR="00262DD5" w:rsidRPr="009C2B2E" w:rsidRDefault="00036E06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Учебный диалог: обсуждение возможности представления числа разными способами (предметная модель, запись словами, с помощью таблицы разрядов, в виде суммы разрядных слагаемых);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28432A" w14:textId="77777777" w:rsidR="00262DD5" w:rsidRPr="009C2B2E" w:rsidRDefault="00036E06">
            <w:pPr>
              <w:autoSpaceDE w:val="0"/>
              <w:autoSpaceDN w:val="0"/>
              <w:spacing w:before="78" w:after="0" w:line="250" w:lineRule="auto"/>
              <w:ind w:left="72" w:right="14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 xml:space="preserve">Письменный </w:t>
            </w:r>
            <w:r w:rsidRPr="009C2B2E"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 xml:space="preserve">контроль; </w:t>
            </w:r>
            <w:r w:rsidRPr="009C2B2E"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A59367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resh.edu.ru</w:t>
            </w:r>
          </w:p>
        </w:tc>
      </w:tr>
      <w:tr w:rsidR="009C2B2E" w:rsidRPr="009C2B2E" w14:paraId="4B88153E" w14:textId="77777777">
        <w:trPr>
          <w:trHeight w:hRule="exact" w:val="9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98D53D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jc w:val="center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1.5.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397315" w14:textId="77777777" w:rsidR="00262DD5" w:rsidRPr="009C2B2E" w:rsidRDefault="00036E06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>Работа с математической терминологией (однозначное, двузначное, чётное-нечётное число; число и  цифра; компоненты арифметического действия, их название)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00B204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B9FE92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680CF1" w14:textId="77777777" w:rsidR="00262DD5" w:rsidRPr="009C2B2E" w:rsidRDefault="00262DD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DC55497" w14:textId="77777777" w:rsidR="00262DD5" w:rsidRPr="009C2B2E" w:rsidRDefault="00262DD5"/>
        </w:tc>
        <w:tc>
          <w:tcPr>
            <w:tcW w:w="419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4AF2EF" w14:textId="77777777" w:rsidR="00262DD5" w:rsidRPr="009C2B2E" w:rsidRDefault="00036E06">
            <w:pPr>
              <w:autoSpaceDE w:val="0"/>
              <w:autoSpaceDN w:val="0"/>
              <w:spacing w:before="76" w:after="0" w:line="250" w:lineRule="auto"/>
              <w:ind w:left="72" w:right="288"/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Работа в парах: ответ на вопрос: «Зачем нужны знаки в жизни, как они используются в математике?» </w:t>
            </w: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(цифры, знаки, сравнения, равенства, арифметических действий, скобки);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5678A5" w14:textId="77777777" w:rsidR="00262DD5" w:rsidRPr="009C2B2E" w:rsidRDefault="00036E06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 xml:space="preserve">Контрольная </w:t>
            </w:r>
            <w:r w:rsidRPr="009C2B2E"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 xml:space="preserve">работа; </w:t>
            </w:r>
            <w:r w:rsidRPr="009C2B2E"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5EFFCD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resh.edu.ru</w:t>
            </w:r>
          </w:p>
        </w:tc>
      </w:tr>
      <w:tr w:rsidR="009C2B2E" w:rsidRPr="009C2B2E" w14:paraId="5512F314" w14:textId="77777777">
        <w:trPr>
          <w:trHeight w:hRule="exact" w:val="348"/>
        </w:trPr>
        <w:tc>
          <w:tcPr>
            <w:tcW w:w="5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A3C716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196F7C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10</w:t>
            </w:r>
          </w:p>
        </w:tc>
        <w:tc>
          <w:tcPr>
            <w:tcW w:w="98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D6AF60" w14:textId="77777777" w:rsidR="00262DD5" w:rsidRPr="009C2B2E" w:rsidRDefault="00262DD5"/>
        </w:tc>
      </w:tr>
      <w:tr w:rsidR="009C2B2E" w:rsidRPr="009C2B2E" w14:paraId="634FFAF3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04341C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Раздел 2.</w:t>
            </w:r>
            <w:r w:rsidRPr="009C2B2E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Величины</w:t>
            </w:r>
          </w:p>
        </w:tc>
      </w:tr>
      <w:tr w:rsidR="009C2B2E" w:rsidRPr="009C2B2E" w14:paraId="7B5337D5" w14:textId="77777777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5B21E2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jc w:val="center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2.1.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2F9A44" w14:textId="77777777" w:rsidR="00262DD5" w:rsidRPr="009C2B2E" w:rsidRDefault="00036E06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 xml:space="preserve">Работа с величинами: сравнение по массе (единица массы —килограмм); измерение длины (единицы длины — метр,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>дециметр, сантиметр, миллиметр), времени (единицы времени — час, минута).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3E0144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C34A05" w14:textId="77777777" w:rsidR="00262DD5" w:rsidRPr="009C2B2E" w:rsidRDefault="00262DD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FB8420" w14:textId="77777777" w:rsidR="00262DD5" w:rsidRPr="009C2B2E" w:rsidRDefault="00262DD5">
            <w:pPr>
              <w:autoSpaceDE w:val="0"/>
              <w:autoSpaceDN w:val="0"/>
              <w:spacing w:before="78" w:after="0" w:line="230" w:lineRule="auto"/>
              <w:ind w:left="72"/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9087F18" w14:textId="77777777" w:rsidR="00262DD5" w:rsidRPr="009C2B2E" w:rsidRDefault="00262DD5"/>
        </w:tc>
        <w:tc>
          <w:tcPr>
            <w:tcW w:w="419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00696C" w14:textId="77777777" w:rsidR="00262DD5" w:rsidRPr="009C2B2E" w:rsidRDefault="00036E0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Проектные задания с величинами, например временем: чтение расписания, графика работы; составление схемы для определения отрезка времени; установление соотношения между единицами времени: годом, месяцем, неделей,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сутками;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D94CCC" w14:textId="77777777" w:rsidR="00262DD5" w:rsidRPr="009C2B2E" w:rsidRDefault="00036E06">
            <w:pPr>
              <w:autoSpaceDE w:val="0"/>
              <w:autoSpaceDN w:val="0"/>
              <w:spacing w:before="78" w:after="0" w:line="245" w:lineRule="auto"/>
              <w:ind w:left="72" w:right="14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 xml:space="preserve">Зачет; </w:t>
            </w:r>
            <w:r w:rsidRPr="009C2B2E"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63EBA1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resh.edu.ru</w:t>
            </w:r>
          </w:p>
        </w:tc>
      </w:tr>
      <w:tr w:rsidR="00262DD5" w:rsidRPr="009C2B2E" w14:paraId="415BA6A7" w14:textId="77777777">
        <w:trPr>
          <w:trHeight w:hRule="exact" w:val="10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91D6FF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jc w:val="center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2.2.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F1CEC6" w14:textId="77777777" w:rsidR="00262DD5" w:rsidRPr="009C2B2E" w:rsidRDefault="00036E0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>Соотношения между единицами величины (в  пределах 100), решение практических задач.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966F7A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3F6460" w14:textId="77777777" w:rsidR="00262DD5" w:rsidRPr="009C2B2E" w:rsidRDefault="00262DD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FA9489" w14:textId="77777777" w:rsidR="00262DD5" w:rsidRPr="009C2B2E" w:rsidRDefault="00262DD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221278F" w14:textId="77777777" w:rsidR="00262DD5" w:rsidRPr="009C2B2E" w:rsidRDefault="00262DD5"/>
        </w:tc>
        <w:tc>
          <w:tcPr>
            <w:tcW w:w="419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F75FFC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Обсуждение практических ситуаций;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2A0185" w14:textId="77777777" w:rsidR="00262DD5" w:rsidRPr="009C2B2E" w:rsidRDefault="00036E06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Самооценка с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листа»;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Зачёт;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88FCEC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resh.edu.ru</w:t>
            </w:r>
          </w:p>
        </w:tc>
      </w:tr>
    </w:tbl>
    <w:p w14:paraId="741521FE" w14:textId="77777777" w:rsidR="00262DD5" w:rsidRPr="009C2B2E" w:rsidRDefault="00262DD5">
      <w:pPr>
        <w:autoSpaceDE w:val="0"/>
        <w:autoSpaceDN w:val="0"/>
        <w:spacing w:after="0" w:line="14" w:lineRule="exact"/>
      </w:pPr>
    </w:p>
    <w:p w14:paraId="69C5F87E" w14:textId="77777777" w:rsidR="00262DD5" w:rsidRPr="009C2B2E" w:rsidRDefault="00262DD5">
      <w:pPr>
        <w:sectPr w:rsidR="00262DD5" w:rsidRPr="009C2B2E">
          <w:pgSz w:w="16840" w:h="11900"/>
          <w:pgMar w:top="282" w:right="640" w:bottom="604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6ADAF747" w14:textId="77777777" w:rsidR="00262DD5" w:rsidRPr="009C2B2E" w:rsidRDefault="00262DD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648"/>
        <w:gridCol w:w="528"/>
        <w:gridCol w:w="1104"/>
        <w:gridCol w:w="1140"/>
        <w:gridCol w:w="804"/>
        <w:gridCol w:w="4192"/>
        <w:gridCol w:w="1236"/>
        <w:gridCol w:w="1382"/>
      </w:tblGrid>
      <w:tr w:rsidR="009C2B2E" w:rsidRPr="009C2B2E" w14:paraId="26BD14AD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4D4225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jc w:val="center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2.3.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EF8040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</w:rPr>
              <w:t>Измерение величин.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17E600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DF642C" w14:textId="77777777" w:rsidR="00262DD5" w:rsidRPr="009C2B2E" w:rsidRDefault="00262DD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129B1D" w14:textId="77777777" w:rsidR="00262DD5" w:rsidRPr="009C2B2E" w:rsidRDefault="00262DD5">
            <w:pPr>
              <w:autoSpaceDE w:val="0"/>
              <w:autoSpaceDN w:val="0"/>
              <w:spacing w:before="78" w:after="0" w:line="230" w:lineRule="auto"/>
              <w:ind w:left="72"/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ED58B0A" w14:textId="77777777" w:rsidR="00262DD5" w:rsidRPr="009C2B2E" w:rsidRDefault="00262DD5"/>
        </w:tc>
        <w:tc>
          <w:tcPr>
            <w:tcW w:w="419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43E0DD" w14:textId="77777777" w:rsidR="00262DD5" w:rsidRPr="009C2B2E" w:rsidRDefault="00036E06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Различение единиц измерения одной и той же величины, установление между ними отношения (больше, меньше, равно), запись результата сравнения;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165D24" w14:textId="77777777" w:rsidR="00262DD5" w:rsidRPr="009C2B2E" w:rsidRDefault="00036E0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Самооценка с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листа»;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Устный опрос;;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002CA2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resh.edu.ru</w:t>
            </w:r>
          </w:p>
        </w:tc>
      </w:tr>
      <w:tr w:rsidR="009C2B2E" w:rsidRPr="009C2B2E" w14:paraId="7011DEC6" w14:textId="77777777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CEF1D0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jc w:val="center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2.4.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1F7E8C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>Сравнение и упорядочение однородных величин.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468D5C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A9EDB9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1189E1" w14:textId="77777777" w:rsidR="00262DD5" w:rsidRPr="009C2B2E" w:rsidRDefault="00262DD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DE35502" w14:textId="77777777" w:rsidR="00262DD5" w:rsidRPr="009C2B2E" w:rsidRDefault="00262DD5"/>
        </w:tc>
        <w:tc>
          <w:tcPr>
            <w:tcW w:w="419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40E027" w14:textId="77777777" w:rsidR="00262DD5" w:rsidRPr="009C2B2E" w:rsidRDefault="00036E06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Пропедевтика исследовательской работы: переход от одних единиц измерения величин к другим, обратный переход; иллюстрация перехода с помощью модели;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E41B60" w14:textId="77777777" w:rsidR="00262DD5" w:rsidRPr="009C2B2E" w:rsidRDefault="00036E0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Самооценка с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листа»;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Устный опрос;;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FAF83C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resh.edu.ru</w:t>
            </w:r>
          </w:p>
        </w:tc>
      </w:tr>
      <w:tr w:rsidR="009C2B2E" w:rsidRPr="009C2B2E" w14:paraId="7F2F8781" w14:textId="77777777">
        <w:trPr>
          <w:trHeight w:hRule="exact" w:val="348"/>
        </w:trPr>
        <w:tc>
          <w:tcPr>
            <w:tcW w:w="5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9C4EFB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8EF988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11</w:t>
            </w:r>
          </w:p>
        </w:tc>
        <w:tc>
          <w:tcPr>
            <w:tcW w:w="98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07A41B" w14:textId="77777777" w:rsidR="00262DD5" w:rsidRPr="009C2B2E" w:rsidRDefault="00262DD5"/>
        </w:tc>
      </w:tr>
      <w:tr w:rsidR="009C2B2E" w:rsidRPr="009C2B2E" w14:paraId="70A7240E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6E6F0D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Раздел 3.</w:t>
            </w:r>
            <w:r w:rsidRPr="009C2B2E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Арифметические действия</w:t>
            </w:r>
          </w:p>
        </w:tc>
      </w:tr>
      <w:tr w:rsidR="009C2B2E" w:rsidRPr="009C2B2E" w14:paraId="45DA0D29" w14:textId="77777777">
        <w:trPr>
          <w:trHeight w:hRule="exact" w:val="11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1F2139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jc w:val="center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3.1.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4A7686" w14:textId="77777777" w:rsidR="00262DD5" w:rsidRPr="009C2B2E" w:rsidRDefault="00036E06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>Устное сложение и вычитание чисел в пределах 100 без перехода и с переходом через разряд.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B1E552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B7512E" w14:textId="77777777" w:rsidR="00262DD5" w:rsidRPr="009C2B2E" w:rsidRDefault="00262DD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B23C1B" w14:textId="77777777" w:rsidR="00262DD5" w:rsidRPr="009C2B2E" w:rsidRDefault="00262DD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1B8D551" w14:textId="77777777" w:rsidR="00262DD5" w:rsidRPr="009C2B2E" w:rsidRDefault="00262DD5"/>
        </w:tc>
        <w:tc>
          <w:tcPr>
            <w:tcW w:w="419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DC416B" w14:textId="77777777" w:rsidR="00262DD5" w:rsidRPr="009C2B2E" w:rsidRDefault="00036E06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Учебный диалог: участие в обсуждении возможных ошибок в выполнении арифметических действий;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C67A2B" w14:textId="77777777" w:rsidR="00262DD5" w:rsidRPr="009C2B2E" w:rsidRDefault="00036E06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Самооценка с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листа»;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Устный опрос;;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499B5C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resh.edu.ru</w:t>
            </w:r>
          </w:p>
        </w:tc>
      </w:tr>
      <w:tr w:rsidR="009C2B2E" w:rsidRPr="009C2B2E" w14:paraId="4FC7F53C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37B7BB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jc w:val="center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3.2.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9078F8" w14:textId="77777777" w:rsidR="00262DD5" w:rsidRPr="009C2B2E" w:rsidRDefault="009040B5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>Письменное сложение и</w:t>
            </w:r>
            <w:r w:rsidR="00036E06"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 xml:space="preserve"> вычитание чисел в пределах 100. Переместительное, сочетательное свойства сложения, их применение для вычислений.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7D9B7C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11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C2B245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3DF32E" w14:textId="77777777" w:rsidR="00262DD5" w:rsidRPr="009C2B2E" w:rsidRDefault="00262DD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EA71E0C" w14:textId="77777777" w:rsidR="00262DD5" w:rsidRPr="009C2B2E" w:rsidRDefault="00262DD5"/>
        </w:tc>
        <w:tc>
          <w:tcPr>
            <w:tcW w:w="419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38B99A" w14:textId="77777777" w:rsidR="00262DD5" w:rsidRPr="009C2B2E" w:rsidRDefault="00036E06">
            <w:pPr>
              <w:autoSpaceDE w:val="0"/>
              <w:autoSpaceDN w:val="0"/>
              <w:spacing w:before="78" w:after="0" w:line="245" w:lineRule="auto"/>
              <w:ind w:left="72" w:right="144"/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Практическая деятельность: устные и письменные приёмы вычислений. </w:t>
            </w: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Прикидка результата выполнения действия;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3543E7" w14:textId="77777777" w:rsidR="00262DD5" w:rsidRPr="009C2B2E" w:rsidRDefault="00036E06">
            <w:pPr>
              <w:autoSpaceDE w:val="0"/>
              <w:autoSpaceDN w:val="0"/>
              <w:spacing w:before="78" w:after="0" w:line="247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 xml:space="preserve">Письменный </w:t>
            </w:r>
            <w:r w:rsidRPr="009C2B2E"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 xml:space="preserve">контроль; </w:t>
            </w:r>
            <w:r w:rsidRPr="009C2B2E"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Устный опрос;;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7AD19B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resh.edu.ru</w:t>
            </w:r>
          </w:p>
        </w:tc>
      </w:tr>
      <w:tr w:rsidR="009C2B2E" w:rsidRPr="009C2B2E" w14:paraId="6E6E8D72" w14:textId="77777777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17D50A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jc w:val="center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3.3.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54BD18" w14:textId="77777777" w:rsidR="00262DD5" w:rsidRPr="009C2B2E" w:rsidRDefault="00036E06">
            <w:pPr>
              <w:autoSpaceDE w:val="0"/>
              <w:autoSpaceDN w:val="0"/>
              <w:spacing w:before="78" w:after="0" w:line="247" w:lineRule="auto"/>
              <w:ind w:left="72" w:right="288"/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 xml:space="preserve">Взаимосвязь компонентов и результата действия сложения, действия вычитания. </w:t>
            </w:r>
            <w:r w:rsidRPr="009C2B2E">
              <w:rPr>
                <w:rFonts w:ascii="Times New Roman" w:eastAsia="Times New Roman" w:hAnsi="Times New Roman"/>
                <w:b/>
                <w:w w:val="97"/>
                <w:sz w:val="16"/>
              </w:rPr>
              <w:t>Проверка результата вычисления (реальность ответа, обратное действие).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E7211A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EDC50D" w14:textId="77777777" w:rsidR="00262DD5" w:rsidRPr="009C2B2E" w:rsidRDefault="00262DD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AD5F10" w14:textId="77777777" w:rsidR="00262DD5" w:rsidRPr="009C2B2E" w:rsidRDefault="00262DD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624AC65" w14:textId="77777777" w:rsidR="00262DD5" w:rsidRPr="009C2B2E" w:rsidRDefault="00262DD5"/>
        </w:tc>
        <w:tc>
          <w:tcPr>
            <w:tcW w:w="419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F698C0" w14:textId="77777777" w:rsidR="00262DD5" w:rsidRPr="009C2B2E" w:rsidRDefault="00036E06">
            <w:pPr>
              <w:autoSpaceDE w:val="0"/>
              <w:autoSpaceDN w:val="0"/>
              <w:spacing w:before="78" w:after="0" w:line="252" w:lineRule="auto"/>
              <w:ind w:left="72" w:right="144"/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Дифференцированные задания на проведение контроля и самоконтроля. Проверка хода и результата выполнения действия по алгоритму. Оценка рациональности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выбранного приёма вычисления. </w:t>
            </w: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 xml:space="preserve">Установление </w:t>
            </w:r>
            <w:r w:rsidRPr="009C2B2E"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соответствия между математическим выражением и его текстовым описанием;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4ED378" w14:textId="77777777" w:rsidR="00262DD5" w:rsidRPr="009C2B2E" w:rsidRDefault="00036E0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Самооценка с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листа»;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Устный опрос;;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1374A3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resh.edu.ru</w:t>
            </w:r>
          </w:p>
        </w:tc>
      </w:tr>
      <w:tr w:rsidR="009C2B2E" w:rsidRPr="009C2B2E" w14:paraId="7190555C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352E8D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jc w:val="center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3.4.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478C7F" w14:textId="77777777" w:rsidR="00262DD5" w:rsidRPr="009C2B2E" w:rsidRDefault="009040B5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 xml:space="preserve">Действия умножения и </w:t>
            </w:r>
            <w:r w:rsidR="00036E06"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 xml:space="preserve">деления чисел. Взаимосвязь сложения и умножения. Иллюстрация умножения с помощью </w:t>
            </w:r>
            <w:r w:rsidR="00036E06" w:rsidRPr="009C2B2E">
              <w:rPr>
                <w:lang w:val="ru-RU"/>
              </w:rPr>
              <w:br/>
            </w:r>
            <w:r w:rsidR="00036E06" w:rsidRPr="009C2B2E">
              <w:rPr>
                <w:rFonts w:ascii="Times New Roman" w:eastAsia="Times New Roman" w:hAnsi="Times New Roman"/>
                <w:b/>
                <w:w w:val="97"/>
                <w:sz w:val="16"/>
              </w:rPr>
              <w:t>предметной модели сюжетной ситуации.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E5C398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8D87F1" w14:textId="77777777" w:rsidR="00262DD5" w:rsidRPr="009C2B2E" w:rsidRDefault="00262DD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A50DC7" w14:textId="77777777" w:rsidR="00262DD5" w:rsidRPr="009C2B2E" w:rsidRDefault="00262DD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40E7458" w14:textId="77777777" w:rsidR="00262DD5" w:rsidRPr="009C2B2E" w:rsidRDefault="00262DD5"/>
        </w:tc>
        <w:tc>
          <w:tcPr>
            <w:tcW w:w="419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9220C6" w14:textId="77777777" w:rsidR="00262DD5" w:rsidRPr="009C2B2E" w:rsidRDefault="00036E06">
            <w:pPr>
              <w:autoSpaceDE w:val="0"/>
              <w:autoSpaceDN w:val="0"/>
              <w:spacing w:before="76" w:after="0" w:line="250" w:lineRule="auto"/>
              <w:ind w:left="72" w:right="288"/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Упражнения: различение приёмов вычисления (устные и письменные). </w:t>
            </w: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Выбор удобного способа выполнения действия;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000660" w14:textId="77777777" w:rsidR="00262DD5" w:rsidRPr="009C2B2E" w:rsidRDefault="00036E06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Самооценка с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листа»;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Устный опрос;;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015E6E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resh.edu.ru</w:t>
            </w:r>
          </w:p>
        </w:tc>
      </w:tr>
      <w:tr w:rsidR="009C2B2E" w:rsidRPr="009C2B2E" w14:paraId="75FF7578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279B7D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jc w:val="center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3.5.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84E800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>Названия компонентов действий умножения, деления</w:t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C4F674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2FB1A8" w14:textId="77777777" w:rsidR="00262DD5" w:rsidRPr="009C2B2E" w:rsidRDefault="00262DD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BF5B10" w14:textId="77777777" w:rsidR="00262DD5" w:rsidRPr="009C2B2E" w:rsidRDefault="00262DD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7155745" w14:textId="77777777" w:rsidR="00262DD5" w:rsidRPr="009C2B2E" w:rsidRDefault="00262DD5"/>
        </w:tc>
        <w:tc>
          <w:tcPr>
            <w:tcW w:w="419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C1BF78" w14:textId="77777777" w:rsidR="00262DD5" w:rsidRPr="009C2B2E" w:rsidRDefault="00036E06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Учебный диалог: участие в обсуждении возможных ошибок в выполнении арифметических действий;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DB2A6C" w14:textId="77777777" w:rsidR="00262DD5" w:rsidRPr="009C2B2E" w:rsidRDefault="00036E0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Самооценка с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листа»;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Устный опрос;;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F7442E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resh.edu.ru</w:t>
            </w:r>
          </w:p>
        </w:tc>
      </w:tr>
      <w:tr w:rsidR="009C2B2E" w:rsidRPr="009C2B2E" w14:paraId="29512151" w14:textId="77777777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4A77D9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jc w:val="center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3.6.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E4B865" w14:textId="77777777" w:rsidR="00262DD5" w:rsidRPr="009C2B2E" w:rsidRDefault="00036E06">
            <w:pPr>
              <w:autoSpaceDE w:val="0"/>
              <w:autoSpaceDN w:val="0"/>
              <w:spacing w:before="78" w:after="0" w:line="245" w:lineRule="auto"/>
              <w:ind w:right="432"/>
              <w:jc w:val="center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>Табличное умножение в  пределах 50. Табличные случаи умножения, деления при вычислениях и решении задач.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82B822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32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DEC817" w14:textId="77777777" w:rsidR="00262DD5" w:rsidRPr="009C2B2E" w:rsidRDefault="00EE458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w w:val="97"/>
                <w:sz w:val="16"/>
              </w:rPr>
              <w:t>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AF0F17" w14:textId="77777777" w:rsidR="00262DD5" w:rsidRPr="009C2B2E" w:rsidRDefault="00262DD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4E2E58E" w14:textId="77777777" w:rsidR="00262DD5" w:rsidRPr="009C2B2E" w:rsidRDefault="00262DD5"/>
        </w:tc>
        <w:tc>
          <w:tcPr>
            <w:tcW w:w="419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8D709E" w14:textId="77777777" w:rsidR="00262DD5" w:rsidRPr="009C2B2E" w:rsidRDefault="00036E06">
            <w:pPr>
              <w:autoSpaceDE w:val="0"/>
              <w:autoSpaceDN w:val="0"/>
              <w:spacing w:before="78" w:after="0" w:line="245" w:lineRule="auto"/>
              <w:ind w:left="72" w:right="144"/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Практическая деятельность: устные и письменные приёмы вычислений. </w:t>
            </w: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Прикидка результата выполнения действия;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265D27" w14:textId="77777777" w:rsidR="00262DD5" w:rsidRPr="009C2B2E" w:rsidRDefault="00036E06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 xml:space="preserve">Письменный </w:t>
            </w:r>
            <w:r w:rsidRPr="009C2B2E"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 xml:space="preserve">контроль; </w:t>
            </w:r>
            <w:r w:rsidRPr="009C2B2E"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D06F77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resh.edu.ru</w:t>
            </w:r>
          </w:p>
        </w:tc>
      </w:tr>
      <w:tr w:rsidR="00262DD5" w:rsidRPr="009C2B2E" w14:paraId="15717F8B" w14:textId="77777777">
        <w:trPr>
          <w:trHeight w:hRule="exact" w:val="13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77E849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jc w:val="center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3.7.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16F36A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>Умножение на 1, на 0 (по  правилу).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84FA81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8B0E44" w14:textId="77777777" w:rsidR="00262DD5" w:rsidRPr="009C2B2E" w:rsidRDefault="00262DD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AF13A9" w14:textId="77777777" w:rsidR="00262DD5" w:rsidRPr="009C2B2E" w:rsidRDefault="00262DD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E91DC69" w14:textId="77777777" w:rsidR="00262DD5" w:rsidRPr="009C2B2E" w:rsidRDefault="00262DD5"/>
        </w:tc>
        <w:tc>
          <w:tcPr>
            <w:tcW w:w="419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C193D0" w14:textId="77777777" w:rsidR="00262DD5" w:rsidRPr="009C2B2E" w:rsidRDefault="00036E06">
            <w:pPr>
              <w:autoSpaceDE w:val="0"/>
              <w:autoSpaceDN w:val="0"/>
              <w:spacing w:before="76" w:after="0" w:line="252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Пропедевтика исследовательской работы: выполнение задания разными способами (вычисления с использованием переместительного, сочетательного свойств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сложения).Объяснение с помощью модели приёмов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нахождения суммы, разности. </w:t>
            </w: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 xml:space="preserve">Использование правил </w:t>
            </w:r>
            <w:r w:rsidRPr="009C2B2E"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(умножения на 0, на 1) при вычислении;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509383" w14:textId="77777777" w:rsidR="00262DD5" w:rsidRPr="009C2B2E" w:rsidRDefault="00036E06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Самооценка с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листа»;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Устный опрос;;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37F9A9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resh.edu.ru</w:t>
            </w:r>
          </w:p>
        </w:tc>
      </w:tr>
    </w:tbl>
    <w:p w14:paraId="3E36C559" w14:textId="77777777" w:rsidR="00262DD5" w:rsidRPr="009C2B2E" w:rsidRDefault="00262DD5">
      <w:pPr>
        <w:autoSpaceDE w:val="0"/>
        <w:autoSpaceDN w:val="0"/>
        <w:spacing w:after="0" w:line="14" w:lineRule="exact"/>
      </w:pPr>
    </w:p>
    <w:p w14:paraId="563DCD9C" w14:textId="77777777" w:rsidR="00262DD5" w:rsidRPr="009C2B2E" w:rsidRDefault="00262DD5">
      <w:pPr>
        <w:sectPr w:rsidR="00262DD5" w:rsidRPr="009C2B2E">
          <w:pgSz w:w="16840" w:h="11900"/>
          <w:pgMar w:top="284" w:right="640" w:bottom="46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1C05B131" w14:textId="77777777" w:rsidR="00262DD5" w:rsidRPr="009C2B2E" w:rsidRDefault="00262DD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648"/>
        <w:gridCol w:w="528"/>
        <w:gridCol w:w="1104"/>
        <w:gridCol w:w="1140"/>
        <w:gridCol w:w="804"/>
        <w:gridCol w:w="4192"/>
        <w:gridCol w:w="1236"/>
        <w:gridCol w:w="1382"/>
      </w:tblGrid>
      <w:tr w:rsidR="009C2B2E" w:rsidRPr="009C2B2E" w14:paraId="7B5FBFC0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6B5E46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jc w:val="center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3.8.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0C631F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</w:rPr>
              <w:t>Переместительное свойство умножения.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435EE0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9B7D34" w14:textId="77777777" w:rsidR="00262DD5" w:rsidRPr="009C2B2E" w:rsidRDefault="00262DD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1F3F30" w14:textId="77777777" w:rsidR="00262DD5" w:rsidRPr="009C2B2E" w:rsidRDefault="00262DD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9C7BB53" w14:textId="77777777" w:rsidR="00262DD5" w:rsidRPr="009C2B2E" w:rsidRDefault="00262DD5"/>
        </w:tc>
        <w:tc>
          <w:tcPr>
            <w:tcW w:w="419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6A4369" w14:textId="77777777" w:rsidR="00262DD5" w:rsidRPr="009C2B2E" w:rsidRDefault="00036E06">
            <w:pPr>
              <w:autoSpaceDE w:val="0"/>
              <w:autoSpaceDN w:val="0"/>
              <w:spacing w:before="78" w:after="0" w:line="247" w:lineRule="auto"/>
              <w:ind w:left="72" w:right="288"/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Упражнения: различение приёмов вычисления (устные и письменные). </w:t>
            </w: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Выбор удобного способа выполнения действия;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A8D65C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343846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resh.edu.ru</w:t>
            </w:r>
          </w:p>
        </w:tc>
      </w:tr>
      <w:tr w:rsidR="009C2B2E" w:rsidRPr="009C2B2E" w14:paraId="6998F709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4C1F5D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jc w:val="center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3.9.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5BFAF1" w14:textId="77777777" w:rsidR="00262DD5" w:rsidRPr="009C2B2E" w:rsidRDefault="00036E06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>Взаимосвязь компонентов и результата действия умножения, действия деления.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B6C651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E2F84C" w14:textId="77777777" w:rsidR="00262DD5" w:rsidRPr="009C2B2E" w:rsidRDefault="00262DD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5C8AF3" w14:textId="77777777" w:rsidR="00262DD5" w:rsidRPr="009C2B2E" w:rsidRDefault="00262DD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64B5230" w14:textId="77777777" w:rsidR="00262DD5" w:rsidRPr="009C2B2E" w:rsidRDefault="00262DD5"/>
        </w:tc>
        <w:tc>
          <w:tcPr>
            <w:tcW w:w="419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9CC0F8" w14:textId="77777777" w:rsidR="00262DD5" w:rsidRPr="009C2B2E" w:rsidRDefault="00036E06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Использование свойств умножения и деления для рационализации вычислений.;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A3D983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DC5440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resh.edu.ru</w:t>
            </w:r>
          </w:p>
        </w:tc>
      </w:tr>
      <w:tr w:rsidR="009C2B2E" w:rsidRPr="009C2B2E" w14:paraId="2B708436" w14:textId="77777777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4A01AB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jc w:val="center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3.10.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2EB817" w14:textId="77777777" w:rsidR="00262DD5" w:rsidRPr="009C2B2E" w:rsidRDefault="00036E06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>Неизвестный компонент действия сложения, действия вычитания; его  нахождение.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592252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868711" w14:textId="77777777" w:rsidR="00262DD5" w:rsidRPr="009C2B2E" w:rsidRDefault="00262DD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F88ADE" w14:textId="77777777" w:rsidR="00262DD5" w:rsidRPr="009C2B2E" w:rsidRDefault="00262DD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BF42B81" w14:textId="77777777" w:rsidR="00262DD5" w:rsidRPr="009C2B2E" w:rsidRDefault="00262DD5"/>
        </w:tc>
        <w:tc>
          <w:tcPr>
            <w:tcW w:w="419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35F14C" w14:textId="77777777" w:rsidR="00262DD5" w:rsidRPr="009C2B2E" w:rsidRDefault="00036E06">
            <w:pPr>
              <w:autoSpaceDE w:val="0"/>
              <w:autoSpaceDN w:val="0"/>
              <w:spacing w:before="78" w:after="0" w:line="250" w:lineRule="auto"/>
              <w:ind w:left="72" w:right="288"/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Упражнения: различение приёмов вычисления (устные и письменные). </w:t>
            </w: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 xml:space="preserve">Выбор удобного способа выполнения действия; </w:t>
            </w:r>
            <w:r w:rsidRPr="009C2B2E"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выбирать наиболее рациональный способ.;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76A6C8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E92D03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resh.edu.ru</w:t>
            </w:r>
          </w:p>
        </w:tc>
      </w:tr>
      <w:tr w:rsidR="009C2B2E" w:rsidRPr="009C2B2E" w14:paraId="15558821" w14:textId="77777777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8CE755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jc w:val="center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3.11.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9367F2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>Числовое выражение: чтение, запись, вычисление значения.</w:t>
            </w:r>
          </w:p>
          <w:p w14:paraId="50076E01" w14:textId="77777777" w:rsidR="00262DD5" w:rsidRPr="009C2B2E" w:rsidRDefault="00036E06">
            <w:pPr>
              <w:autoSpaceDE w:val="0"/>
              <w:autoSpaceDN w:val="0"/>
              <w:spacing w:before="18" w:after="0" w:line="250" w:lineRule="auto"/>
              <w:ind w:left="72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 xml:space="preserve">Порядок выполнения действий в  числовом выражении, содержащем действия сложения и вычитания (со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>скобками/без скобок) в  пределах 100 (не более трёх действий); нахождение его значения.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13F3F4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82BE71" w14:textId="77777777" w:rsidR="00262DD5" w:rsidRPr="009C2B2E" w:rsidRDefault="00262DD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D0D6FB" w14:textId="77777777" w:rsidR="00262DD5" w:rsidRPr="009C2B2E" w:rsidRDefault="00262DD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0D44488" w14:textId="77777777" w:rsidR="00262DD5" w:rsidRPr="009C2B2E" w:rsidRDefault="00262DD5"/>
        </w:tc>
        <w:tc>
          <w:tcPr>
            <w:tcW w:w="419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55FE3A" w14:textId="77777777" w:rsidR="00262DD5" w:rsidRPr="009040B5" w:rsidRDefault="00036E06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Моделирование: использование предметной модели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сюжетной ситуации для составления числового выражения со скобками. Сравнение значений числовых выражений, запи</w:t>
            </w:r>
            <w:r w:rsidR="009040B5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санных с помощью одних и тех же </w:t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чисел и знаков действия, со скобками и без скобок. </w:t>
            </w:r>
            <w:r w:rsidRPr="009040B5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Выбор числового выражения, соответствующего сюжетной ситуации;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06FBB1" w14:textId="77777777" w:rsidR="00262DD5" w:rsidRPr="009C2B2E" w:rsidRDefault="00036E06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 xml:space="preserve">Письменный </w:t>
            </w:r>
            <w:r w:rsidRPr="009C2B2E"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 xml:space="preserve">контроль; </w:t>
            </w:r>
            <w:r w:rsidRPr="009C2B2E"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F2A29F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resh.edu.ru</w:t>
            </w:r>
          </w:p>
        </w:tc>
      </w:tr>
      <w:tr w:rsidR="009C2B2E" w:rsidRPr="009C2B2E" w14:paraId="735B4658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540FB7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jc w:val="center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3.12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EB9C05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>Вычитание суммы из  числа, числа из суммы.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CD6307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5CDD15" w14:textId="77777777" w:rsidR="00262DD5" w:rsidRPr="009C2B2E" w:rsidRDefault="00262DD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9A4ACB" w14:textId="77777777" w:rsidR="00262DD5" w:rsidRPr="009C2B2E" w:rsidRDefault="00262DD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6341142" w14:textId="77777777" w:rsidR="00262DD5" w:rsidRPr="009C2B2E" w:rsidRDefault="00262DD5"/>
        </w:tc>
        <w:tc>
          <w:tcPr>
            <w:tcW w:w="419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86DDB5" w14:textId="77777777" w:rsidR="00262DD5" w:rsidRPr="009C2B2E" w:rsidRDefault="00036E06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Практическая деятельность: устные и письменные приёмы вычислений. Прикидка результата выполнения действия; Использование свойств сложения и вычитания для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рационализации вычислений;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F41C3A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EBD51A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resh.edu.ru</w:t>
            </w:r>
          </w:p>
        </w:tc>
      </w:tr>
      <w:tr w:rsidR="009C2B2E" w:rsidRPr="009C2B2E" w14:paraId="69ADD8D2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A6A092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jc w:val="center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3.13.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6ACB99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>Вычисление суммы, разности удобным способом.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1155CB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1522D7" w14:textId="77777777" w:rsidR="00262DD5" w:rsidRPr="009C2B2E" w:rsidRDefault="00262DD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E660A1" w14:textId="77777777" w:rsidR="00262DD5" w:rsidRPr="009C2B2E" w:rsidRDefault="00262DD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815E81C" w14:textId="77777777" w:rsidR="00262DD5" w:rsidRPr="009C2B2E" w:rsidRDefault="00262DD5"/>
        </w:tc>
        <w:tc>
          <w:tcPr>
            <w:tcW w:w="419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768263" w14:textId="77777777" w:rsidR="00262DD5" w:rsidRPr="009C2B2E" w:rsidRDefault="00036E0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Пропедевтика исследовательской работы: рациональные приёмы вычислений;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7518DD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47845F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resh.edu.ru</w:t>
            </w:r>
          </w:p>
        </w:tc>
      </w:tr>
      <w:tr w:rsidR="009C2B2E" w:rsidRPr="009C2B2E" w14:paraId="76F9DDB3" w14:textId="77777777">
        <w:trPr>
          <w:trHeight w:hRule="exact" w:val="350"/>
        </w:trPr>
        <w:tc>
          <w:tcPr>
            <w:tcW w:w="5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63E5DA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75CCD1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58</w:t>
            </w:r>
          </w:p>
        </w:tc>
        <w:tc>
          <w:tcPr>
            <w:tcW w:w="9858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3F21A1" w14:textId="77777777" w:rsidR="00262DD5" w:rsidRPr="009C2B2E" w:rsidRDefault="00262DD5"/>
        </w:tc>
      </w:tr>
      <w:tr w:rsidR="009C2B2E" w:rsidRPr="009C2B2E" w14:paraId="254B4B39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BB0F6A" w14:textId="77777777" w:rsidR="00262DD5" w:rsidRPr="009C2B2E" w:rsidRDefault="00036E06">
            <w:pPr>
              <w:autoSpaceDE w:val="0"/>
              <w:autoSpaceDN w:val="0"/>
              <w:spacing w:before="74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Раздел 4.</w:t>
            </w:r>
            <w:r w:rsidRPr="009C2B2E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Текстовые задачи</w:t>
            </w:r>
          </w:p>
        </w:tc>
      </w:tr>
      <w:tr w:rsidR="009C2B2E" w:rsidRPr="009C2B2E" w14:paraId="38E087C7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918AE5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jc w:val="center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4.1.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8A4E14" w14:textId="77777777" w:rsidR="00262DD5" w:rsidRPr="009C2B2E" w:rsidRDefault="00036E06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>Чтение, представление текста задачи в виде рисунка, схемы или другой модели.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E23BC4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1.5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1BBA9F" w14:textId="77777777" w:rsidR="00262DD5" w:rsidRPr="009C2B2E" w:rsidRDefault="00262DD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D35F99" w14:textId="77777777" w:rsidR="00262DD5" w:rsidRPr="009C2B2E" w:rsidRDefault="00262DD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6073165" w14:textId="77777777" w:rsidR="00262DD5" w:rsidRPr="009C2B2E" w:rsidRDefault="00262DD5"/>
        </w:tc>
        <w:tc>
          <w:tcPr>
            <w:tcW w:w="419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FECE1B" w14:textId="77777777" w:rsidR="00262DD5" w:rsidRPr="009C2B2E" w:rsidRDefault="00036E06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Чтение текста задачи с учётом предлагаемого задания: найти условие и вопрос задачи. Сравнение различных текстов, ответ на вопрос: является ли текст задачей?;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359030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E96BFB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resh.edu.ru</w:t>
            </w:r>
          </w:p>
        </w:tc>
      </w:tr>
      <w:tr w:rsidR="009C2B2E" w:rsidRPr="009C2B2E" w14:paraId="288A81CA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C5A00F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jc w:val="center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4.2.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9A0CDA" w14:textId="77777777" w:rsidR="00262DD5" w:rsidRPr="009C2B2E" w:rsidRDefault="00036E06">
            <w:pPr>
              <w:autoSpaceDE w:val="0"/>
              <w:autoSpaceDN w:val="0"/>
              <w:spacing w:before="76" w:after="0" w:line="250" w:lineRule="auto"/>
              <w:ind w:left="72" w:right="288"/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 xml:space="preserve">План решения задачи в  два действия, выбор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 xml:space="preserve">соответствующих плану арифметических действий. </w:t>
            </w:r>
            <w:r w:rsidRPr="009C2B2E">
              <w:rPr>
                <w:rFonts w:ascii="Times New Roman" w:eastAsia="Times New Roman" w:hAnsi="Times New Roman"/>
                <w:b/>
                <w:w w:val="97"/>
                <w:sz w:val="16"/>
              </w:rPr>
              <w:t>Запись решения и ответа задачи.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EC0A3E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51E0E3" w14:textId="77777777" w:rsidR="00262DD5" w:rsidRPr="009C2B2E" w:rsidRDefault="00262DD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2D41AE" w14:textId="77777777" w:rsidR="00262DD5" w:rsidRPr="009C2B2E" w:rsidRDefault="00262DD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D3D6230" w14:textId="77777777" w:rsidR="00262DD5" w:rsidRPr="009C2B2E" w:rsidRDefault="00262DD5"/>
        </w:tc>
        <w:tc>
          <w:tcPr>
            <w:tcW w:w="419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ECAB32" w14:textId="77777777" w:rsidR="00262DD5" w:rsidRPr="009C2B2E" w:rsidRDefault="00036E0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Соотнесение текста задачи с её иллюстрацией, схемой, моделью. Составление задачи по рисунку (схеме, модели, решению);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707C66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6129BA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resh.edu.ru</w:t>
            </w:r>
          </w:p>
        </w:tc>
      </w:tr>
      <w:tr w:rsidR="009C2B2E" w:rsidRPr="009C2B2E" w14:paraId="02E8890A" w14:textId="77777777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A1E538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jc w:val="center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4.3.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E37015" w14:textId="77777777" w:rsidR="00262DD5" w:rsidRPr="009C2B2E" w:rsidRDefault="00036E06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 xml:space="preserve">Решение текстовых задач на применение смысла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>арифметического действия (сложение, вычитание, умножение, деление).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4FAE31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DA8276" w14:textId="77777777" w:rsidR="00262DD5" w:rsidRPr="009C2B2E" w:rsidRDefault="00262DD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CBE206" w14:textId="77777777" w:rsidR="00262DD5" w:rsidRPr="009C2B2E" w:rsidRDefault="00262DD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1AAF572" w14:textId="77777777" w:rsidR="00262DD5" w:rsidRPr="009C2B2E" w:rsidRDefault="00262DD5"/>
        </w:tc>
        <w:tc>
          <w:tcPr>
            <w:tcW w:w="419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96D43A" w14:textId="77777777" w:rsidR="00262DD5" w:rsidRPr="009C2B2E" w:rsidRDefault="00036E0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Упражнения: поэтапное решение текстовой задачи: анализ данных, их представление на модели и использование в ходе поиска идеи решения; составление плана; составление арифметических действий в соответствии с планом;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использование модели для решения, поиск другого способа и др.;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58AFA7" w14:textId="77777777" w:rsidR="00262DD5" w:rsidRPr="009C2B2E" w:rsidRDefault="00036E06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 xml:space="preserve">Письменный </w:t>
            </w:r>
            <w:r w:rsidRPr="009C2B2E"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 xml:space="preserve">контроль; </w:t>
            </w:r>
            <w:r w:rsidRPr="009C2B2E"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5779CD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resh.edu.ru</w:t>
            </w:r>
          </w:p>
        </w:tc>
      </w:tr>
      <w:tr w:rsidR="009C2B2E" w:rsidRPr="009C2B2E" w14:paraId="33A70CD9" w14:textId="77777777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DDF6C3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jc w:val="center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4.4.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505E2D" w14:textId="77777777" w:rsidR="00262DD5" w:rsidRPr="009C2B2E" w:rsidRDefault="00036E06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>Расчётные задачи на увеличение/ уменьшение величины на несколько единиц/ в  несколько раз.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39ABD5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81C8CB" w14:textId="77777777" w:rsidR="00262DD5" w:rsidRPr="009C2B2E" w:rsidRDefault="00262DD5">
            <w:pPr>
              <w:autoSpaceDE w:val="0"/>
              <w:autoSpaceDN w:val="0"/>
              <w:spacing w:before="78" w:after="0" w:line="230" w:lineRule="auto"/>
              <w:ind w:left="72"/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00F959" w14:textId="77777777" w:rsidR="00262DD5" w:rsidRPr="009C2B2E" w:rsidRDefault="00262DD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26AB0DB" w14:textId="77777777" w:rsidR="00262DD5" w:rsidRPr="009C2B2E" w:rsidRDefault="00262DD5"/>
        </w:tc>
        <w:tc>
          <w:tcPr>
            <w:tcW w:w="419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0FC67C" w14:textId="77777777" w:rsidR="00262DD5" w:rsidRPr="009C2B2E" w:rsidRDefault="00036E0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Работа в парах/группах. Составление задач с заданным математическим отношением, по заданному числовому выражению. Составление модели, плана решения задачи.</w:t>
            </w:r>
          </w:p>
          <w:p w14:paraId="323E3F84" w14:textId="77777777" w:rsidR="00262DD5" w:rsidRPr="009C2B2E" w:rsidRDefault="00036E06">
            <w:pPr>
              <w:autoSpaceDE w:val="0"/>
              <w:autoSpaceDN w:val="0"/>
              <w:spacing w:before="20" w:after="0" w:line="245" w:lineRule="auto"/>
              <w:ind w:left="72" w:right="432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Назначение скобок в записи числового выражения при решении задачи;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1774D6" w14:textId="77777777" w:rsidR="00262DD5" w:rsidRPr="009C2B2E" w:rsidRDefault="00036E06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 xml:space="preserve">Контрольная </w:t>
            </w:r>
            <w:r w:rsidRPr="009C2B2E"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 xml:space="preserve">работа; </w:t>
            </w:r>
            <w:r w:rsidRPr="009C2B2E"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EA03F8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resh.edu.ru</w:t>
            </w:r>
          </w:p>
        </w:tc>
      </w:tr>
      <w:tr w:rsidR="009C2B2E" w:rsidRPr="009C2B2E" w14:paraId="37F0D6B6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A4ACD0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jc w:val="center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4.5.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866216" w14:textId="77777777" w:rsidR="00262DD5" w:rsidRPr="009C2B2E" w:rsidRDefault="00036E06">
            <w:pPr>
              <w:autoSpaceDE w:val="0"/>
              <w:autoSpaceDN w:val="0"/>
              <w:spacing w:before="76" w:after="0" w:line="250" w:lineRule="auto"/>
              <w:ind w:left="72" w:right="286"/>
              <w:jc w:val="both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6D9425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1.5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D94B72" w14:textId="77777777" w:rsidR="00262DD5" w:rsidRPr="009C2B2E" w:rsidRDefault="00262DD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3045DB" w14:textId="77777777" w:rsidR="00262DD5" w:rsidRPr="009C2B2E" w:rsidRDefault="00262DD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BF4BC8D" w14:textId="77777777" w:rsidR="00262DD5" w:rsidRPr="009C2B2E" w:rsidRDefault="00262DD5"/>
        </w:tc>
        <w:tc>
          <w:tcPr>
            <w:tcW w:w="419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F22678" w14:textId="77777777" w:rsidR="00262DD5" w:rsidRPr="009C2B2E" w:rsidRDefault="00036E06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Контроль и самоконтроль при решении задач. Анализ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образцов записи решения задачи по действиям и с помощью числового выражения;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A9ABE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CF39FF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resh.edu.ru</w:t>
            </w:r>
          </w:p>
        </w:tc>
      </w:tr>
      <w:tr w:rsidR="00262DD5" w:rsidRPr="009C2B2E" w14:paraId="7C1B1C2A" w14:textId="77777777">
        <w:trPr>
          <w:trHeight w:hRule="exact" w:val="328"/>
        </w:trPr>
        <w:tc>
          <w:tcPr>
            <w:tcW w:w="5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69CD40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F3CE84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12</w:t>
            </w:r>
          </w:p>
        </w:tc>
        <w:tc>
          <w:tcPr>
            <w:tcW w:w="98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46759E" w14:textId="77777777" w:rsidR="00262DD5" w:rsidRPr="009C2B2E" w:rsidRDefault="00262DD5"/>
        </w:tc>
      </w:tr>
    </w:tbl>
    <w:p w14:paraId="37147B82" w14:textId="77777777" w:rsidR="00262DD5" w:rsidRPr="009C2B2E" w:rsidRDefault="00262DD5">
      <w:pPr>
        <w:autoSpaceDE w:val="0"/>
        <w:autoSpaceDN w:val="0"/>
        <w:spacing w:after="0" w:line="14" w:lineRule="exact"/>
      </w:pPr>
    </w:p>
    <w:p w14:paraId="27D2F4A2" w14:textId="77777777" w:rsidR="00262DD5" w:rsidRPr="009C2B2E" w:rsidRDefault="00262DD5">
      <w:pPr>
        <w:sectPr w:rsidR="00262DD5" w:rsidRPr="009C2B2E">
          <w:pgSz w:w="16840" w:h="11900"/>
          <w:pgMar w:top="284" w:right="640" w:bottom="3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62FFAC7D" w14:textId="77777777" w:rsidR="00262DD5" w:rsidRPr="009C2B2E" w:rsidRDefault="00262DD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648"/>
        <w:gridCol w:w="528"/>
        <w:gridCol w:w="1104"/>
        <w:gridCol w:w="1140"/>
        <w:gridCol w:w="804"/>
        <w:gridCol w:w="4192"/>
        <w:gridCol w:w="1236"/>
        <w:gridCol w:w="1382"/>
      </w:tblGrid>
      <w:tr w:rsidR="009C2B2E" w:rsidRPr="00366079" w14:paraId="77140E29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8915C0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Раздел 5.</w:t>
            </w: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 xml:space="preserve"> Пространственные отношения и  геометрические фигуры</w:t>
            </w:r>
          </w:p>
        </w:tc>
      </w:tr>
      <w:tr w:rsidR="009C2B2E" w:rsidRPr="009C2B2E" w14:paraId="4249066F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702990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jc w:val="center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5.1.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F75E18" w14:textId="77777777" w:rsidR="00262DD5" w:rsidRPr="009C2B2E" w:rsidRDefault="00036E06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>Распознавание и изображение геометрических фигур: точка, прямая, прямой угол, ломаная, многоугольник.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E17DF6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AA0589" w14:textId="77777777" w:rsidR="00262DD5" w:rsidRPr="009C2B2E" w:rsidRDefault="00262DD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A310F7" w14:textId="77777777" w:rsidR="00262DD5" w:rsidRPr="009C2B2E" w:rsidRDefault="00262DD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8CEB66A" w14:textId="77777777" w:rsidR="00262DD5" w:rsidRPr="009C2B2E" w:rsidRDefault="00262DD5"/>
        </w:tc>
        <w:tc>
          <w:tcPr>
            <w:tcW w:w="419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38BC73" w14:textId="77777777" w:rsidR="00262DD5" w:rsidRPr="009C2B2E" w:rsidRDefault="00036E0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Игровые упражнения: «Опиши фигуру», «Нарисуй фигуру по инструкции», «Найди модели фигур в окружающем» и т.п.;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A26D9C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53A761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resh.edu.ru</w:t>
            </w:r>
          </w:p>
        </w:tc>
      </w:tr>
      <w:tr w:rsidR="009C2B2E" w:rsidRPr="009C2B2E" w14:paraId="36C7D952" w14:textId="77777777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88B422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jc w:val="center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5.2.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732DBB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>Построение отрезка заданной длины с помощью линейки.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AE2D4E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0D0964" w14:textId="77777777" w:rsidR="00262DD5" w:rsidRPr="009C2B2E" w:rsidRDefault="00262DD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2E0524" w14:textId="77777777" w:rsidR="00262DD5" w:rsidRPr="009C2B2E" w:rsidRDefault="00262DD5">
            <w:pPr>
              <w:autoSpaceDE w:val="0"/>
              <w:autoSpaceDN w:val="0"/>
              <w:spacing w:before="78" w:after="0" w:line="230" w:lineRule="auto"/>
              <w:ind w:left="72"/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687F851" w14:textId="77777777" w:rsidR="00262DD5" w:rsidRPr="009C2B2E" w:rsidRDefault="00262DD5"/>
        </w:tc>
        <w:tc>
          <w:tcPr>
            <w:tcW w:w="419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4E04C9" w14:textId="77777777" w:rsidR="00262DD5" w:rsidRPr="009C2B2E" w:rsidRDefault="00036E06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Измерение расстояний с использованием заданных или самостоятельно выбранных единиц;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Построение отрезка;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1A3FD3" w14:textId="77777777" w:rsidR="00262DD5" w:rsidRPr="009C2B2E" w:rsidRDefault="00036E06">
            <w:pPr>
              <w:autoSpaceDE w:val="0"/>
              <w:autoSpaceDN w:val="0"/>
              <w:spacing w:before="78" w:after="0" w:line="245" w:lineRule="auto"/>
              <w:ind w:left="72" w:right="14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0F7352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resh.edu.ru</w:t>
            </w:r>
          </w:p>
        </w:tc>
      </w:tr>
      <w:tr w:rsidR="009C2B2E" w:rsidRPr="009C2B2E" w14:paraId="2634A9DC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E8F209" w14:textId="77777777" w:rsidR="00262DD5" w:rsidRPr="009C2B2E" w:rsidRDefault="00036E06">
            <w:pPr>
              <w:autoSpaceDE w:val="0"/>
              <w:autoSpaceDN w:val="0"/>
              <w:spacing w:before="76" w:after="0" w:line="230" w:lineRule="auto"/>
              <w:jc w:val="center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5.3.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9A158B" w14:textId="77777777" w:rsidR="00262DD5" w:rsidRPr="009C2B2E" w:rsidRDefault="00036E06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>Изображение на клетчатой бумаге прямоугольника с заданными длинами сторон, квадрата с заданной длиной стороны.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3939E9" w14:textId="77777777" w:rsidR="00262DD5" w:rsidRPr="009C2B2E" w:rsidRDefault="00036E06">
            <w:pPr>
              <w:autoSpaceDE w:val="0"/>
              <w:autoSpaceDN w:val="0"/>
              <w:spacing w:before="76" w:after="0" w:line="230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6F4CE8" w14:textId="77777777" w:rsidR="00262DD5" w:rsidRPr="009C2B2E" w:rsidRDefault="00262DD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E608AA" w14:textId="77777777" w:rsidR="00262DD5" w:rsidRPr="009C2B2E" w:rsidRDefault="00262DD5">
            <w:pPr>
              <w:autoSpaceDE w:val="0"/>
              <w:autoSpaceDN w:val="0"/>
              <w:spacing w:before="76" w:after="0" w:line="230" w:lineRule="auto"/>
              <w:ind w:left="72"/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5E75E4B" w14:textId="77777777" w:rsidR="00262DD5" w:rsidRPr="009C2B2E" w:rsidRDefault="00262DD5"/>
        </w:tc>
        <w:tc>
          <w:tcPr>
            <w:tcW w:w="419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191286" w14:textId="77777777" w:rsidR="00262DD5" w:rsidRPr="009C2B2E" w:rsidRDefault="00036E06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Построение и обозначение прямоугольника с заданными длинами сторон на клетчатой бумаге;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E89020" w14:textId="77777777" w:rsidR="00262DD5" w:rsidRPr="009C2B2E" w:rsidRDefault="00036E06">
            <w:pPr>
              <w:autoSpaceDE w:val="0"/>
              <w:autoSpaceDN w:val="0"/>
              <w:spacing w:before="76" w:after="0" w:line="245" w:lineRule="auto"/>
              <w:ind w:left="72" w:right="14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EDCF41" w14:textId="77777777" w:rsidR="00262DD5" w:rsidRPr="009C2B2E" w:rsidRDefault="00036E06">
            <w:pPr>
              <w:autoSpaceDE w:val="0"/>
              <w:autoSpaceDN w:val="0"/>
              <w:spacing w:before="76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resh.edu.ru</w:t>
            </w:r>
          </w:p>
        </w:tc>
      </w:tr>
      <w:tr w:rsidR="009C2B2E" w:rsidRPr="009C2B2E" w14:paraId="291632BF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652E12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jc w:val="center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5.4.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A53784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2"/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</w:rPr>
              <w:t>Длина ломаной.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4F87AB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144DE4" w14:textId="77777777" w:rsidR="00262DD5" w:rsidRPr="009C2B2E" w:rsidRDefault="00262DD5">
            <w:pPr>
              <w:autoSpaceDE w:val="0"/>
              <w:autoSpaceDN w:val="0"/>
              <w:spacing w:before="76" w:after="0" w:line="233" w:lineRule="auto"/>
              <w:ind w:left="72"/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FCE219" w14:textId="77777777" w:rsidR="00262DD5" w:rsidRPr="009C2B2E" w:rsidRDefault="00262DD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57A8A63" w14:textId="77777777" w:rsidR="00262DD5" w:rsidRPr="009C2B2E" w:rsidRDefault="00262DD5"/>
        </w:tc>
        <w:tc>
          <w:tcPr>
            <w:tcW w:w="419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1BBF60" w14:textId="77777777" w:rsidR="00262DD5" w:rsidRPr="009C2B2E" w:rsidRDefault="00036E06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Изображение ломаных с помощью линейки и от руки, на нелинованной и клетчатой бумаге;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897D53" w14:textId="77777777" w:rsidR="00262DD5" w:rsidRPr="009C2B2E" w:rsidRDefault="00036E06">
            <w:pPr>
              <w:autoSpaceDE w:val="0"/>
              <w:autoSpaceDN w:val="0"/>
              <w:spacing w:before="76" w:after="0" w:line="245" w:lineRule="auto"/>
              <w:ind w:left="72" w:right="288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Письменный контроль;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999C84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resh.edu.ru</w:t>
            </w:r>
          </w:p>
        </w:tc>
      </w:tr>
      <w:tr w:rsidR="009C2B2E" w:rsidRPr="009C2B2E" w14:paraId="6F61383F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A5851B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jc w:val="center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5.5.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F02DBC" w14:textId="77777777" w:rsidR="00262DD5" w:rsidRPr="009C2B2E" w:rsidRDefault="00036E06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 xml:space="preserve">Измерение периметра данного/ изображённого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>прямоугольника (квадрата), запись результата измерения в сантиметрах.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173F5F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E6CA38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E8B4B7" w14:textId="77777777" w:rsidR="00262DD5" w:rsidRPr="009C2B2E" w:rsidRDefault="00262DD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C699962" w14:textId="77777777" w:rsidR="00262DD5" w:rsidRPr="009C2B2E" w:rsidRDefault="00262DD5"/>
        </w:tc>
        <w:tc>
          <w:tcPr>
            <w:tcW w:w="419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2E3AB1" w14:textId="77777777" w:rsidR="00262DD5" w:rsidRPr="009C2B2E" w:rsidRDefault="00036E06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Нахождение периметра прямоугольника, квадрата, составление числового равенства при вычислении периметра прямоугольника;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8E55F7" w14:textId="77777777" w:rsidR="00262DD5" w:rsidRPr="009C2B2E" w:rsidRDefault="00036E06">
            <w:pPr>
              <w:autoSpaceDE w:val="0"/>
              <w:autoSpaceDN w:val="0"/>
              <w:spacing w:before="76" w:after="0" w:line="245" w:lineRule="auto"/>
              <w:ind w:left="72" w:right="288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Письменный контроль;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84D160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resh.edu.ru</w:t>
            </w:r>
          </w:p>
        </w:tc>
      </w:tr>
      <w:tr w:rsidR="009C2B2E" w:rsidRPr="009C2B2E" w14:paraId="5BB73C02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B7CA0F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jc w:val="center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5.6.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CFA759" w14:textId="77777777" w:rsidR="00262DD5" w:rsidRPr="009C2B2E" w:rsidRDefault="00036E06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>Точка, конец отрезка, вершина многоугольника. Обозначение точки буквой латинского алфавита.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53CB96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B6138E" w14:textId="77777777" w:rsidR="00262DD5" w:rsidRPr="009C2B2E" w:rsidRDefault="00262DD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191529" w14:textId="77777777" w:rsidR="00262DD5" w:rsidRPr="009C2B2E" w:rsidRDefault="00262DD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74DB949" w14:textId="77777777" w:rsidR="00262DD5" w:rsidRPr="009C2B2E" w:rsidRDefault="00262DD5"/>
        </w:tc>
        <w:tc>
          <w:tcPr>
            <w:tcW w:w="419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C9F4DF" w14:textId="77777777" w:rsidR="00262DD5" w:rsidRPr="009C2B2E" w:rsidRDefault="00036E06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Упражнение: формулирование ответов на вопросы об общем и различном геометрических фигур;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Обозначение точки буквой латинского алфавита.;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C3D033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Зачет;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170F6A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resh.edu.ru</w:t>
            </w:r>
          </w:p>
        </w:tc>
      </w:tr>
      <w:tr w:rsidR="009C2B2E" w:rsidRPr="009C2B2E" w14:paraId="04BCF2CC" w14:textId="77777777">
        <w:trPr>
          <w:trHeight w:hRule="exact" w:val="348"/>
        </w:trPr>
        <w:tc>
          <w:tcPr>
            <w:tcW w:w="5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860526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805646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20</w:t>
            </w:r>
          </w:p>
        </w:tc>
        <w:tc>
          <w:tcPr>
            <w:tcW w:w="98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7AA29C" w14:textId="77777777" w:rsidR="00262DD5" w:rsidRPr="009C2B2E" w:rsidRDefault="00262DD5"/>
        </w:tc>
      </w:tr>
      <w:tr w:rsidR="009C2B2E" w:rsidRPr="009C2B2E" w14:paraId="2B653BEF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BB3175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Раздел 6.</w:t>
            </w:r>
            <w:r w:rsidRPr="009C2B2E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Математическая информация</w:t>
            </w:r>
          </w:p>
        </w:tc>
      </w:tr>
      <w:tr w:rsidR="009C2B2E" w:rsidRPr="009C2B2E" w14:paraId="004855B4" w14:textId="77777777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B8FEE9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jc w:val="center"/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</w:rPr>
              <w:t>6.1.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182E9A" w14:textId="77777777" w:rsidR="00262DD5" w:rsidRPr="009C2B2E" w:rsidRDefault="00036E06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 xml:space="preserve">Нахождение, формулирование одного-двух общих признаков набора математических объектов: чисел, величин,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>геометрических фигур.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C08A63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89B388" w14:textId="77777777" w:rsidR="00262DD5" w:rsidRPr="009C2B2E" w:rsidRDefault="00262DD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B951C1" w14:textId="77777777" w:rsidR="00262DD5" w:rsidRPr="009C2B2E" w:rsidRDefault="00262DD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D8241F1" w14:textId="77777777" w:rsidR="00262DD5" w:rsidRPr="009C2B2E" w:rsidRDefault="00262DD5"/>
        </w:tc>
        <w:tc>
          <w:tcPr>
            <w:tcW w:w="419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287273" w14:textId="77777777" w:rsidR="00262DD5" w:rsidRPr="009C2B2E" w:rsidRDefault="00036E06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Оформление математической записи. Использование математической терминологии для формулирования вопросов, заданий, при построении предположений, проверке гипотез;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BB6C96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4182EC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resh.edu.ru</w:t>
            </w:r>
          </w:p>
        </w:tc>
      </w:tr>
      <w:tr w:rsidR="009C2B2E" w:rsidRPr="009C2B2E" w14:paraId="62A47101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0C962E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jc w:val="center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6.2.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EA60F7" w14:textId="77777777" w:rsidR="00262DD5" w:rsidRPr="009C2B2E" w:rsidRDefault="00036E06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>Классификация объектов по заданному или самостоятельно установленному основанию.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96CE81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7CFE7C" w14:textId="77777777" w:rsidR="00262DD5" w:rsidRPr="009C2B2E" w:rsidRDefault="00262DD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3BA9CC" w14:textId="77777777" w:rsidR="00262DD5" w:rsidRPr="009C2B2E" w:rsidRDefault="00262DD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6EDCD47" w14:textId="77777777" w:rsidR="00262DD5" w:rsidRPr="009C2B2E" w:rsidRDefault="00262DD5"/>
        </w:tc>
        <w:tc>
          <w:tcPr>
            <w:tcW w:w="419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E8F248" w14:textId="77777777" w:rsidR="00262DD5" w:rsidRPr="009C2B2E" w:rsidRDefault="00036E06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Работа с информацией: анализ информации, представ-ленной на рисунке и в тексте задания;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по какому основанию объекты уже разбиты на группы.;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A3BE07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BDCE69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resh.edu.ru</w:t>
            </w:r>
          </w:p>
        </w:tc>
      </w:tr>
      <w:tr w:rsidR="009C2B2E" w:rsidRPr="009C2B2E" w14:paraId="68A4149B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900B8D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jc w:val="center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6.3.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181869" w14:textId="77777777" w:rsidR="00262DD5" w:rsidRPr="009C2B2E" w:rsidRDefault="00036E06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 xml:space="preserve">Закономерность в  ряду чисел, геометрических фигур, объектов повседневной жизни: её  объяснение с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>использованием математической терминологии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6D351B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1.5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9B3928" w14:textId="77777777" w:rsidR="00262DD5" w:rsidRPr="009C2B2E" w:rsidRDefault="00262DD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EC8008" w14:textId="77777777" w:rsidR="00262DD5" w:rsidRPr="009C2B2E" w:rsidRDefault="00262DD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5F89E35" w14:textId="77777777" w:rsidR="00262DD5" w:rsidRPr="009C2B2E" w:rsidRDefault="00262DD5"/>
        </w:tc>
        <w:tc>
          <w:tcPr>
            <w:tcW w:w="419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DA0EED" w14:textId="77777777" w:rsidR="00262DD5" w:rsidRPr="009C2B2E" w:rsidRDefault="00036E06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Наблюдение закономерности в составлении ряда чисел (величин, геометрических фигур), формулирование правила;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7B725E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DF3294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resh.edu.ru</w:t>
            </w:r>
          </w:p>
        </w:tc>
      </w:tr>
      <w:tr w:rsidR="009C2B2E" w:rsidRPr="009C2B2E" w14:paraId="379990E2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76B07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jc w:val="center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6.4.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91DAE4" w14:textId="77777777" w:rsidR="00262DD5" w:rsidRPr="009C2B2E" w:rsidRDefault="00036E0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>Верные (истинные) и  неверные (ложные) утверждения, содержащие количественные, пространственные отношения, зависимости между числами/величинами.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870D4E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1.5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16572F" w14:textId="77777777" w:rsidR="00262DD5" w:rsidRPr="009C2B2E" w:rsidRDefault="00262DD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1B647D" w14:textId="77777777" w:rsidR="00262DD5" w:rsidRPr="009C2B2E" w:rsidRDefault="00262DD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BEAF504" w14:textId="77777777" w:rsidR="00262DD5" w:rsidRPr="009C2B2E" w:rsidRDefault="00262DD5"/>
        </w:tc>
        <w:tc>
          <w:tcPr>
            <w:tcW w:w="419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C6599E" w14:textId="77777777" w:rsidR="00262DD5" w:rsidRPr="009C2B2E" w:rsidRDefault="00036E06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Работа в парах: составление утверждения на основе информации, представленной в наглядном виде;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68E0F6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8AF9AF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resh.edu.ru</w:t>
            </w:r>
          </w:p>
        </w:tc>
      </w:tr>
      <w:tr w:rsidR="009C2B2E" w:rsidRPr="009C2B2E" w14:paraId="79B32614" w14:textId="77777777">
        <w:trPr>
          <w:trHeight w:hRule="exact" w:val="6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57ED92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jc w:val="center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6.5.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41A7BE" w14:textId="77777777" w:rsidR="00262DD5" w:rsidRPr="009C2B2E" w:rsidRDefault="00036E06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>Конструирование утверждений с использованием слов«каждый», «все».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CD1C95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CE63EE" w14:textId="77777777" w:rsidR="00262DD5" w:rsidRPr="009C2B2E" w:rsidRDefault="00262DD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DC9F91" w14:textId="77777777" w:rsidR="00262DD5" w:rsidRPr="009C2B2E" w:rsidRDefault="00262DD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3E24C0E" w14:textId="77777777" w:rsidR="00262DD5" w:rsidRPr="009C2B2E" w:rsidRDefault="00262DD5"/>
        </w:tc>
        <w:tc>
          <w:tcPr>
            <w:tcW w:w="419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8C686A" w14:textId="77777777" w:rsidR="00262DD5" w:rsidRPr="009C2B2E" w:rsidRDefault="00036E06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Работа в парах: составление утверждения на основе информации, представленной в наглядном виде;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8E6E3D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282228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resh.edu.ru</w:t>
            </w:r>
          </w:p>
        </w:tc>
      </w:tr>
      <w:tr w:rsidR="009C2B2E" w:rsidRPr="009C2B2E" w14:paraId="3B5967B3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C8CD64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jc w:val="center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6.6.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7C668B" w14:textId="77777777" w:rsidR="00262DD5" w:rsidRPr="009C2B2E" w:rsidRDefault="00036E0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>Работа с таблицами: извлечение и использование для  ответа на вопрос информации, представленной в таблице (таблицы сложения, умножения; график дежурств, наблюдения в природе и пр.); внесение данных в таблицу.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76CDF2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C782AD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ECDE72" w14:textId="77777777" w:rsidR="00262DD5" w:rsidRPr="009C2B2E" w:rsidRDefault="00262DD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71E8CB7" w14:textId="77777777" w:rsidR="00262DD5" w:rsidRPr="009C2B2E" w:rsidRDefault="00262DD5"/>
        </w:tc>
        <w:tc>
          <w:tcPr>
            <w:tcW w:w="419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08FF08" w14:textId="77777777" w:rsidR="00262DD5" w:rsidRPr="009C2B2E" w:rsidRDefault="00036E06">
            <w:pPr>
              <w:autoSpaceDE w:val="0"/>
              <w:autoSpaceDN w:val="0"/>
              <w:spacing w:before="76" w:after="0" w:line="25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Работа с информацией: чтение таблицы (расписание,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график работы, схему), нахождение информации,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 xml:space="preserve">удовлетворяющей заданному условию задачи. </w:t>
            </w: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Составление вопросов по таблице;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2C9260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Зачет;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F836C1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resh.edu.ru</w:t>
            </w:r>
          </w:p>
        </w:tc>
      </w:tr>
      <w:tr w:rsidR="00262DD5" w:rsidRPr="009C2B2E" w14:paraId="4624F525" w14:textId="77777777">
        <w:trPr>
          <w:trHeight w:hRule="exact" w:val="5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EC12D8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jc w:val="center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6.7.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9BD9FC" w14:textId="77777777" w:rsidR="00262DD5" w:rsidRPr="009C2B2E" w:rsidRDefault="00036E06">
            <w:pPr>
              <w:autoSpaceDE w:val="0"/>
              <w:autoSpaceDN w:val="0"/>
              <w:spacing w:before="76" w:after="0" w:line="245" w:lineRule="auto"/>
              <w:ind w:left="72" w:right="864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>Дополнение моделей (схем, изображений) готовыми числовыми данными.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067994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1.5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730539" w14:textId="77777777" w:rsidR="00262DD5" w:rsidRPr="009C2B2E" w:rsidRDefault="00262DD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9C291B" w14:textId="77777777" w:rsidR="00262DD5" w:rsidRPr="009C2B2E" w:rsidRDefault="00262DD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3E1E301" w14:textId="77777777" w:rsidR="00262DD5" w:rsidRPr="009C2B2E" w:rsidRDefault="00262DD5"/>
        </w:tc>
        <w:tc>
          <w:tcPr>
            <w:tcW w:w="419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CE49F3" w14:textId="77777777" w:rsidR="00262DD5" w:rsidRPr="009C2B2E" w:rsidRDefault="00262DD5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F7A5AE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9BB2BE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resh.edu.ru</w:t>
            </w:r>
          </w:p>
        </w:tc>
      </w:tr>
    </w:tbl>
    <w:p w14:paraId="12DD6948" w14:textId="77777777" w:rsidR="00262DD5" w:rsidRPr="009C2B2E" w:rsidRDefault="00262DD5">
      <w:pPr>
        <w:autoSpaceDE w:val="0"/>
        <w:autoSpaceDN w:val="0"/>
        <w:spacing w:after="0" w:line="14" w:lineRule="exact"/>
      </w:pPr>
    </w:p>
    <w:p w14:paraId="531CA4A7" w14:textId="77777777" w:rsidR="00262DD5" w:rsidRPr="009C2B2E" w:rsidRDefault="00262DD5">
      <w:pPr>
        <w:sectPr w:rsidR="00262DD5" w:rsidRPr="009C2B2E">
          <w:pgSz w:w="16840" w:h="11900"/>
          <w:pgMar w:top="284" w:right="640" w:bottom="40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0CE58F09" w14:textId="77777777" w:rsidR="00262DD5" w:rsidRPr="009C2B2E" w:rsidRDefault="00262DD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648"/>
        <w:gridCol w:w="528"/>
        <w:gridCol w:w="1104"/>
        <w:gridCol w:w="1140"/>
        <w:gridCol w:w="804"/>
        <w:gridCol w:w="4192"/>
        <w:gridCol w:w="1236"/>
        <w:gridCol w:w="1382"/>
      </w:tblGrid>
      <w:tr w:rsidR="009C2B2E" w:rsidRPr="009C2B2E" w14:paraId="44888E55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AD031E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6.8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5D6E3D" w14:textId="77777777" w:rsidR="00262DD5" w:rsidRPr="009C2B2E" w:rsidRDefault="00036E06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 xml:space="preserve">Правило составления ряда чисел, величин, геометрических фигур (формулирование правила, проверка правила,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>дополнение ряда).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5AF9EC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328B75" w14:textId="77777777" w:rsidR="00262DD5" w:rsidRPr="009C2B2E" w:rsidRDefault="00262DD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1CCE3D" w14:textId="77777777" w:rsidR="00262DD5" w:rsidRPr="009C2B2E" w:rsidRDefault="00262DD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F20BF9F" w14:textId="77777777" w:rsidR="00262DD5" w:rsidRPr="009C2B2E" w:rsidRDefault="00262DD5"/>
        </w:tc>
        <w:tc>
          <w:tcPr>
            <w:tcW w:w="419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63F8DA" w14:textId="77777777" w:rsidR="00262DD5" w:rsidRPr="009C2B2E" w:rsidRDefault="00262DD5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4E7E9E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5C2873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resh.edu.ru</w:t>
            </w:r>
          </w:p>
        </w:tc>
      </w:tr>
      <w:tr w:rsidR="009C2B2E" w:rsidRPr="009C2B2E" w14:paraId="7130DD42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C92274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jc w:val="center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6.9.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3B923C" w14:textId="77777777" w:rsidR="00262DD5" w:rsidRPr="009C2B2E" w:rsidRDefault="00036E06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 xml:space="preserve">Алгоритмы (приёмы, правила) устных и письменных </w:t>
            </w:r>
            <w:r w:rsidRPr="009C2B2E">
              <w:rPr>
                <w:lang w:val="ru-RU"/>
              </w:rPr>
              <w:br/>
            </w: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>вычислений, измерений и построения геометрических фигур.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5D653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DBEF6B" w14:textId="77777777" w:rsidR="00262DD5" w:rsidRPr="009C2B2E" w:rsidRDefault="00262DD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7C975E" w14:textId="77777777" w:rsidR="00262DD5" w:rsidRPr="009C2B2E" w:rsidRDefault="00262DD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3C7AD2B" w14:textId="77777777" w:rsidR="00262DD5" w:rsidRPr="009C2B2E" w:rsidRDefault="00262DD5"/>
        </w:tc>
        <w:tc>
          <w:tcPr>
            <w:tcW w:w="419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4B110D" w14:textId="77777777" w:rsidR="00262DD5" w:rsidRPr="009C2B2E" w:rsidRDefault="00036E0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Работа с информацией: анализ информации, представ-ленной на рисунке и в тексте задания;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DA1609" w14:textId="77777777" w:rsidR="00262DD5" w:rsidRPr="009C2B2E" w:rsidRDefault="00036E06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 xml:space="preserve">Письменный </w:t>
            </w:r>
            <w:r w:rsidRPr="009C2B2E"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 xml:space="preserve">контроль; </w:t>
            </w:r>
            <w:r w:rsidRPr="009C2B2E">
              <w:br/>
            </w: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8C29EA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resh.edu.ru</w:t>
            </w:r>
          </w:p>
        </w:tc>
      </w:tr>
      <w:tr w:rsidR="009C2B2E" w:rsidRPr="009C2B2E" w14:paraId="7D0C7C3B" w14:textId="77777777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A5125A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jc w:val="center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6.10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BDFDC2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b/>
                <w:w w:val="97"/>
                <w:sz w:val="16"/>
                <w:lang w:val="ru-RU"/>
              </w:rPr>
              <w:t>Правила работы с электронными средствами обучения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BCC713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2E2EAB" w14:textId="77777777" w:rsidR="00262DD5" w:rsidRPr="009C2B2E" w:rsidRDefault="00262DD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C13F3E" w14:textId="77777777" w:rsidR="00262DD5" w:rsidRPr="009C2B2E" w:rsidRDefault="00262DD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3A427BB" w14:textId="77777777" w:rsidR="00262DD5" w:rsidRPr="009C2B2E" w:rsidRDefault="00262DD5"/>
        </w:tc>
        <w:tc>
          <w:tcPr>
            <w:tcW w:w="419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9514AA" w14:textId="77777777" w:rsidR="00262DD5" w:rsidRPr="009C2B2E" w:rsidRDefault="00036E0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Обсуждение правил работы с электронными средствами обучения;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468E89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Зачет;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D6C9E7" w14:textId="77777777" w:rsidR="00262DD5" w:rsidRPr="009C2B2E" w:rsidRDefault="00036E06">
            <w:pPr>
              <w:autoSpaceDE w:val="0"/>
              <w:autoSpaceDN w:val="0"/>
              <w:spacing w:before="78" w:after="0" w:line="230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resh.edu.ru</w:t>
            </w:r>
          </w:p>
        </w:tc>
      </w:tr>
      <w:tr w:rsidR="009C2B2E" w:rsidRPr="009C2B2E" w14:paraId="26D8BD64" w14:textId="77777777">
        <w:trPr>
          <w:trHeight w:hRule="exact" w:val="348"/>
        </w:trPr>
        <w:tc>
          <w:tcPr>
            <w:tcW w:w="5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06D10D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8ED60A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15</w:t>
            </w:r>
          </w:p>
        </w:tc>
        <w:tc>
          <w:tcPr>
            <w:tcW w:w="98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B5E9D7" w14:textId="77777777" w:rsidR="00262DD5" w:rsidRPr="009C2B2E" w:rsidRDefault="00262DD5"/>
        </w:tc>
      </w:tr>
      <w:tr w:rsidR="009C2B2E" w:rsidRPr="009C2B2E" w14:paraId="4A256200" w14:textId="77777777">
        <w:trPr>
          <w:trHeight w:hRule="exact" w:val="348"/>
        </w:trPr>
        <w:tc>
          <w:tcPr>
            <w:tcW w:w="5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E66876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2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426D7B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10</w:t>
            </w:r>
          </w:p>
        </w:tc>
        <w:tc>
          <w:tcPr>
            <w:tcW w:w="98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6ECFC4" w14:textId="77777777" w:rsidR="00262DD5" w:rsidRPr="009C2B2E" w:rsidRDefault="00262DD5"/>
        </w:tc>
      </w:tr>
      <w:tr w:rsidR="00262DD5" w:rsidRPr="009C2B2E" w14:paraId="4A1DF09F" w14:textId="77777777">
        <w:trPr>
          <w:trHeight w:hRule="exact" w:val="328"/>
        </w:trPr>
        <w:tc>
          <w:tcPr>
            <w:tcW w:w="5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2D8500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C2B2E">
              <w:rPr>
                <w:rFonts w:ascii="Times New Roman" w:eastAsia="Times New Roman" w:hAnsi="Times New Roman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541329" w14:textId="77777777" w:rsidR="00262DD5" w:rsidRPr="009C2B2E" w:rsidRDefault="00036E06">
            <w:pPr>
              <w:autoSpaceDE w:val="0"/>
              <w:autoSpaceDN w:val="0"/>
              <w:spacing w:before="76" w:after="0" w:line="233" w:lineRule="auto"/>
              <w:ind w:left="74"/>
            </w:pPr>
            <w:r w:rsidRPr="009C2B2E">
              <w:rPr>
                <w:rFonts w:ascii="Times New Roman" w:eastAsia="Times New Roman" w:hAnsi="Times New Roman"/>
                <w:w w:val="97"/>
                <w:sz w:val="16"/>
              </w:rPr>
              <w:t>136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6FF4A5" w14:textId="77777777" w:rsidR="00262DD5" w:rsidRPr="009C2B2E" w:rsidRDefault="00EE458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w w:val="97"/>
                <w:sz w:val="16"/>
              </w:rPr>
              <w:t>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09353B" w14:textId="77777777" w:rsidR="00262DD5" w:rsidRPr="009C2B2E" w:rsidRDefault="00262DD5">
            <w:pPr>
              <w:autoSpaceDE w:val="0"/>
              <w:autoSpaceDN w:val="0"/>
              <w:spacing w:before="76" w:after="0" w:line="233" w:lineRule="auto"/>
              <w:ind w:left="72"/>
            </w:pPr>
          </w:p>
        </w:tc>
        <w:tc>
          <w:tcPr>
            <w:tcW w:w="76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4C09B9" w14:textId="77777777" w:rsidR="00262DD5" w:rsidRPr="009C2B2E" w:rsidRDefault="00262DD5"/>
        </w:tc>
      </w:tr>
    </w:tbl>
    <w:p w14:paraId="79A4EB9C" w14:textId="77777777" w:rsidR="00262DD5" w:rsidRPr="009C2B2E" w:rsidRDefault="00262DD5">
      <w:pPr>
        <w:autoSpaceDE w:val="0"/>
        <w:autoSpaceDN w:val="0"/>
        <w:spacing w:after="0" w:line="14" w:lineRule="exact"/>
      </w:pPr>
    </w:p>
    <w:p w14:paraId="46EFB66F" w14:textId="77777777" w:rsidR="00262DD5" w:rsidRPr="009C2B2E" w:rsidRDefault="00262DD5">
      <w:pPr>
        <w:sectPr w:rsidR="00262DD5" w:rsidRPr="009C2B2E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7536966A" w14:textId="77777777" w:rsidR="00262DD5" w:rsidRPr="009C2B2E" w:rsidRDefault="00262DD5">
      <w:pPr>
        <w:autoSpaceDE w:val="0"/>
        <w:autoSpaceDN w:val="0"/>
        <w:spacing w:after="78" w:line="220" w:lineRule="exact"/>
      </w:pPr>
    </w:p>
    <w:p w14:paraId="4A355565" w14:textId="77777777" w:rsidR="00262DD5" w:rsidRPr="00C3474A" w:rsidRDefault="00036E06" w:rsidP="00C3474A">
      <w:pPr>
        <w:autoSpaceDE w:val="0"/>
        <w:autoSpaceDN w:val="0"/>
        <w:spacing w:after="320" w:line="360" w:lineRule="auto"/>
        <w:rPr>
          <w:sz w:val="20"/>
          <w:szCs w:val="20"/>
        </w:rPr>
      </w:pPr>
      <w:r w:rsidRPr="00C3474A">
        <w:rPr>
          <w:rFonts w:ascii="Times New Roman" w:eastAsia="Times New Roman" w:hAnsi="Times New Roman"/>
          <w:b/>
          <w:sz w:val="20"/>
          <w:szCs w:val="20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</w:tblGrid>
      <w:tr w:rsidR="009040B5" w:rsidRPr="00C3474A" w14:paraId="5DBB8267" w14:textId="77777777" w:rsidTr="009040B5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19EB50" w14:textId="77777777" w:rsidR="009040B5" w:rsidRPr="00C3474A" w:rsidRDefault="009040B5" w:rsidP="00C3474A">
            <w:pPr>
              <w:autoSpaceDE w:val="0"/>
              <w:autoSpaceDN w:val="0"/>
              <w:spacing w:before="98" w:after="0" w:line="360" w:lineRule="auto"/>
              <w:ind w:left="72" w:right="14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b/>
                <w:sz w:val="20"/>
                <w:szCs w:val="20"/>
              </w:rPr>
              <w:t>№</w:t>
            </w:r>
            <w:r w:rsidRPr="00C3474A">
              <w:rPr>
                <w:sz w:val="20"/>
                <w:szCs w:val="20"/>
              </w:rPr>
              <w:br/>
            </w:r>
            <w:r w:rsidRPr="00C3474A">
              <w:rPr>
                <w:rFonts w:ascii="Times New Roman" w:eastAsia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656449" w14:textId="77777777" w:rsidR="009040B5" w:rsidRPr="00C3474A" w:rsidRDefault="009040B5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C500B0" w14:textId="77777777" w:rsidR="009040B5" w:rsidRPr="00C3474A" w:rsidRDefault="009040B5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B8344E" w14:textId="77777777" w:rsidR="009040B5" w:rsidRPr="00C3474A" w:rsidRDefault="009040B5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Дата </w:t>
            </w:r>
            <w:r w:rsidRPr="00C3474A">
              <w:rPr>
                <w:sz w:val="20"/>
                <w:szCs w:val="20"/>
              </w:rPr>
              <w:br/>
            </w:r>
            <w:r w:rsidRPr="00C3474A">
              <w:rPr>
                <w:rFonts w:ascii="Times New Roman" w:eastAsia="Times New Roman" w:hAnsi="Times New Roman"/>
                <w:b/>
                <w:sz w:val="20"/>
                <w:szCs w:val="20"/>
              </w:rPr>
              <w:t>изучения</w:t>
            </w:r>
          </w:p>
        </w:tc>
      </w:tr>
      <w:tr w:rsidR="009040B5" w:rsidRPr="00C3474A" w14:paraId="3A86267C" w14:textId="77777777" w:rsidTr="009040B5">
        <w:trPr>
          <w:trHeight w:hRule="exact" w:val="828"/>
        </w:trPr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6A319" w14:textId="77777777" w:rsidR="009040B5" w:rsidRPr="00C3474A" w:rsidRDefault="009040B5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BF5B0" w14:textId="77777777" w:rsidR="009040B5" w:rsidRPr="00C3474A" w:rsidRDefault="009040B5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7D214C" w14:textId="77777777" w:rsidR="009040B5" w:rsidRPr="00C3474A" w:rsidRDefault="009040B5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7361F0" w14:textId="77777777" w:rsidR="009040B5" w:rsidRPr="00C3474A" w:rsidRDefault="009040B5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b/>
                <w:sz w:val="20"/>
                <w:szCs w:val="20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80FB71" w14:textId="77777777" w:rsidR="009040B5" w:rsidRPr="00C3474A" w:rsidRDefault="009040B5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практические работы</w:t>
            </w:r>
          </w:p>
        </w:tc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B144B" w14:textId="77777777" w:rsidR="009040B5" w:rsidRPr="00C3474A" w:rsidRDefault="009040B5" w:rsidP="00C3474A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4F3AEF" w:rsidRPr="009040B5" w14:paraId="632058E5" w14:textId="77777777" w:rsidTr="00222881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7F4773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E4EFE6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 w:right="576"/>
              <w:rPr>
                <w:sz w:val="20"/>
                <w:szCs w:val="20"/>
                <w:lang w:val="ru-RU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Числа в пределах 100: чтение, запись, </w:t>
            </w:r>
            <w:r w:rsidRPr="00C3474A">
              <w:rPr>
                <w:sz w:val="20"/>
                <w:szCs w:val="20"/>
                <w:lang w:val="ru-RU"/>
              </w:rPr>
              <w:br/>
            </w: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десятичный состав, </w:t>
            </w:r>
            <w:r w:rsidRPr="00C3474A">
              <w:rPr>
                <w:sz w:val="20"/>
                <w:szCs w:val="20"/>
                <w:lang w:val="ru-RU"/>
              </w:rPr>
              <w:br/>
            </w: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сравнение.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D444B1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5BF0C6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30B7CC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107CBC0" w14:textId="77777777" w:rsidR="004F3AEF" w:rsidRPr="00920E29" w:rsidRDefault="004F3AEF" w:rsidP="002228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 неделя</w:t>
            </w:r>
          </w:p>
        </w:tc>
      </w:tr>
      <w:tr w:rsidR="004F3AEF" w:rsidRPr="009040B5" w14:paraId="31420A28" w14:textId="77777777" w:rsidTr="009040B5">
        <w:trPr>
          <w:trHeight w:hRule="exact" w:val="1838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FF225B" w14:textId="77777777" w:rsidR="004F3AEF" w:rsidRPr="00C3474A" w:rsidRDefault="004F3AEF" w:rsidP="00C3474A">
            <w:pPr>
              <w:autoSpaceDE w:val="0"/>
              <w:autoSpaceDN w:val="0"/>
              <w:spacing w:before="100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D5DCBE" w14:textId="77777777" w:rsidR="004F3AEF" w:rsidRPr="00C3474A" w:rsidRDefault="004F3AEF" w:rsidP="00C3474A">
            <w:pPr>
              <w:autoSpaceDE w:val="0"/>
              <w:autoSpaceDN w:val="0"/>
              <w:spacing w:before="100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Круглые числа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823D37" w14:textId="77777777" w:rsidR="004F3AEF" w:rsidRPr="00C3474A" w:rsidRDefault="004F3AEF" w:rsidP="00C3474A">
            <w:pPr>
              <w:autoSpaceDE w:val="0"/>
              <w:autoSpaceDN w:val="0"/>
              <w:spacing w:before="100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7338CD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56F7CC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D3975" w14:textId="77777777" w:rsidR="004F3AEF" w:rsidRDefault="004F3AEF" w:rsidP="00222881">
            <w:pPr>
              <w:jc w:val="center"/>
            </w:pPr>
            <w:r w:rsidRPr="007F7D8E">
              <w:rPr>
                <w:lang w:val="ru-RU"/>
              </w:rPr>
              <w:t>1 неделя</w:t>
            </w:r>
          </w:p>
        </w:tc>
      </w:tr>
      <w:tr w:rsidR="004F3AEF" w:rsidRPr="009040B5" w14:paraId="72C95D3B" w14:textId="77777777" w:rsidTr="009040B5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8C7367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340C37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  <w:lang w:val="ru-RU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Образование чисел больше 100. Запись равенства, </w:t>
            </w:r>
            <w:r w:rsidRPr="00C3474A">
              <w:rPr>
                <w:sz w:val="20"/>
                <w:szCs w:val="20"/>
                <w:lang w:val="ru-RU"/>
              </w:rPr>
              <w:br/>
            </w: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неравенства.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C54CA3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19B499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3231F0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B2B4A7" w14:textId="77777777" w:rsidR="004F3AEF" w:rsidRDefault="004F3AEF" w:rsidP="00222881">
            <w:pPr>
              <w:jc w:val="center"/>
            </w:pPr>
            <w:r w:rsidRPr="007F7D8E">
              <w:rPr>
                <w:lang w:val="ru-RU"/>
              </w:rPr>
              <w:t>1 неделя</w:t>
            </w:r>
          </w:p>
        </w:tc>
      </w:tr>
      <w:tr w:rsidR="004F3AEF" w:rsidRPr="00C3474A" w14:paraId="35CBD2B2" w14:textId="77777777" w:rsidTr="009040B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0A9639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31D0DD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Равенства, неравенства.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26850E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CB2A99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2E187B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6E0BE9" w14:textId="77777777" w:rsidR="004F3AEF" w:rsidRDefault="004F3AEF" w:rsidP="00222881">
            <w:pPr>
              <w:jc w:val="center"/>
            </w:pPr>
            <w:r w:rsidRPr="007F7D8E">
              <w:rPr>
                <w:lang w:val="ru-RU"/>
              </w:rPr>
              <w:t>1 неделя</w:t>
            </w:r>
          </w:p>
        </w:tc>
      </w:tr>
      <w:tr w:rsidR="004F3AEF" w:rsidRPr="009040B5" w14:paraId="446899F8" w14:textId="77777777" w:rsidTr="009040B5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5EC377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7D8D0A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Чётные и нечётные числа.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988630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6092D7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EE0CD0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6E3EB5" w14:textId="77777777" w:rsidR="004F3AEF" w:rsidRDefault="004F3AEF" w:rsidP="00222881">
            <w:pPr>
              <w:jc w:val="center"/>
            </w:pPr>
            <w:r>
              <w:rPr>
                <w:lang w:val="ru-RU"/>
              </w:rPr>
              <w:t xml:space="preserve">2 </w:t>
            </w:r>
            <w:r w:rsidRPr="00490AD0">
              <w:rPr>
                <w:lang w:val="ru-RU"/>
              </w:rPr>
              <w:t>неделя</w:t>
            </w:r>
          </w:p>
        </w:tc>
      </w:tr>
      <w:tr w:rsidR="004F3AEF" w:rsidRPr="009040B5" w14:paraId="1B1310E8" w14:textId="77777777" w:rsidTr="009040B5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E78E71" w14:textId="77777777" w:rsidR="004F3AEF" w:rsidRPr="00C3474A" w:rsidRDefault="004F3AEF" w:rsidP="00C3474A">
            <w:pPr>
              <w:autoSpaceDE w:val="0"/>
              <w:autoSpaceDN w:val="0"/>
              <w:spacing w:before="100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506C99" w14:textId="77777777" w:rsidR="004F3AEF" w:rsidRPr="00C3474A" w:rsidRDefault="004F3AEF" w:rsidP="00C3474A">
            <w:pPr>
              <w:autoSpaceDE w:val="0"/>
              <w:autoSpaceDN w:val="0"/>
              <w:spacing w:before="100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Чётные и нечётные числа.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632AFD" w14:textId="77777777" w:rsidR="004F3AEF" w:rsidRPr="00C3474A" w:rsidRDefault="004F3AEF" w:rsidP="00C3474A">
            <w:pPr>
              <w:autoSpaceDE w:val="0"/>
              <w:autoSpaceDN w:val="0"/>
              <w:spacing w:before="100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74D3B3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EA3ED0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7881AA" w14:textId="77777777" w:rsidR="004F3AEF" w:rsidRDefault="004F3AEF" w:rsidP="00222881">
            <w:pPr>
              <w:jc w:val="center"/>
            </w:pPr>
            <w:r w:rsidRPr="003914D3">
              <w:rPr>
                <w:lang w:val="ru-RU"/>
              </w:rPr>
              <w:t>2 неделя</w:t>
            </w:r>
          </w:p>
        </w:tc>
      </w:tr>
      <w:tr w:rsidR="004F3AEF" w:rsidRPr="009040B5" w14:paraId="451BA67C" w14:textId="77777777" w:rsidTr="009040B5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7C45F5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94B240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 w:right="432"/>
              <w:rPr>
                <w:sz w:val="20"/>
                <w:szCs w:val="20"/>
                <w:lang w:val="ru-RU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Представление числа в виде суммы разрядных слагаемых.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8730D2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68AD86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D5C13A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6295DA" w14:textId="77777777" w:rsidR="004F3AEF" w:rsidRDefault="004F3AEF" w:rsidP="00222881">
            <w:pPr>
              <w:jc w:val="center"/>
            </w:pPr>
            <w:r w:rsidRPr="003914D3">
              <w:rPr>
                <w:lang w:val="ru-RU"/>
              </w:rPr>
              <w:t>2 неделя</w:t>
            </w:r>
          </w:p>
        </w:tc>
      </w:tr>
      <w:tr w:rsidR="004F3AEF" w:rsidRPr="00C3474A" w14:paraId="454FA0C2" w14:textId="77777777" w:rsidTr="009040B5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CEB82A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7C0A49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 w:right="432"/>
              <w:rPr>
                <w:sz w:val="20"/>
                <w:szCs w:val="20"/>
                <w:lang w:val="ru-RU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Представление числа в виде суммы разрядных слагаемых.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A362FF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198742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66D8C6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97100D" w14:textId="77777777" w:rsidR="004F3AEF" w:rsidRDefault="004F3AEF" w:rsidP="00222881">
            <w:pPr>
              <w:jc w:val="center"/>
            </w:pPr>
            <w:r w:rsidRPr="003914D3">
              <w:rPr>
                <w:lang w:val="ru-RU"/>
              </w:rPr>
              <w:t>2 неделя</w:t>
            </w:r>
          </w:p>
        </w:tc>
      </w:tr>
    </w:tbl>
    <w:p w14:paraId="1AD70ABF" w14:textId="77777777" w:rsidR="00262DD5" w:rsidRPr="00C3474A" w:rsidRDefault="00262DD5" w:rsidP="00C3474A">
      <w:pPr>
        <w:autoSpaceDE w:val="0"/>
        <w:autoSpaceDN w:val="0"/>
        <w:spacing w:after="0" w:line="360" w:lineRule="auto"/>
        <w:rPr>
          <w:sz w:val="20"/>
          <w:szCs w:val="20"/>
        </w:rPr>
      </w:pPr>
    </w:p>
    <w:p w14:paraId="46C3F3D0" w14:textId="77777777" w:rsidR="00262DD5" w:rsidRPr="00C3474A" w:rsidRDefault="00262DD5" w:rsidP="00C3474A">
      <w:pPr>
        <w:spacing w:line="360" w:lineRule="auto"/>
        <w:rPr>
          <w:sz w:val="20"/>
          <w:szCs w:val="20"/>
        </w:rPr>
        <w:sectPr w:rsidR="00262DD5" w:rsidRPr="00C3474A">
          <w:pgSz w:w="11900" w:h="16840"/>
          <w:pgMar w:top="298" w:right="650" w:bottom="49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66D55C4" w14:textId="77777777" w:rsidR="00262DD5" w:rsidRPr="00C3474A" w:rsidRDefault="00262DD5" w:rsidP="00C3474A">
      <w:pPr>
        <w:autoSpaceDE w:val="0"/>
        <w:autoSpaceDN w:val="0"/>
        <w:spacing w:after="66" w:line="360" w:lineRule="auto"/>
        <w:rPr>
          <w:sz w:val="20"/>
          <w:szCs w:val="20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</w:tblGrid>
      <w:tr w:rsidR="004F3AEF" w:rsidRPr="00C3474A" w14:paraId="54A2AA3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802CED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484914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 xml:space="preserve">Компоненты </w:t>
            </w:r>
            <w:r w:rsidRPr="00C3474A">
              <w:rPr>
                <w:sz w:val="20"/>
                <w:szCs w:val="20"/>
              </w:rPr>
              <w:br/>
            </w: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арифметического действия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285AF6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3648E9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97FFAA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38019C" w14:textId="77777777" w:rsidR="004F3AEF" w:rsidRDefault="004F3AEF" w:rsidP="00222881">
            <w:pPr>
              <w:jc w:val="center"/>
            </w:pPr>
            <w:r>
              <w:rPr>
                <w:lang w:val="ru-RU"/>
              </w:rPr>
              <w:t xml:space="preserve">3 </w:t>
            </w:r>
            <w:r w:rsidRPr="00490AD0">
              <w:rPr>
                <w:lang w:val="ru-RU"/>
              </w:rPr>
              <w:t>неделя</w:t>
            </w:r>
          </w:p>
        </w:tc>
      </w:tr>
      <w:tr w:rsidR="004F3AEF" w:rsidRPr="00C3474A" w14:paraId="74CC422C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69EDED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D9A266" w14:textId="77777777" w:rsidR="004F3AEF" w:rsidRPr="00CC55C8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Входной контроль.</w:t>
            </w:r>
          </w:p>
          <w:p w14:paraId="4137DBED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FCE7C5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542DC7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6D3ADB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77BE4D" w14:textId="77777777" w:rsidR="004F3AEF" w:rsidRDefault="004F3AEF" w:rsidP="00222881">
            <w:pPr>
              <w:jc w:val="center"/>
            </w:pPr>
            <w:r>
              <w:rPr>
                <w:lang w:val="ru-RU"/>
              </w:rPr>
              <w:t xml:space="preserve">3 </w:t>
            </w:r>
            <w:r w:rsidRPr="00490AD0">
              <w:rPr>
                <w:lang w:val="ru-RU"/>
              </w:rPr>
              <w:t>неделя</w:t>
            </w:r>
          </w:p>
        </w:tc>
      </w:tr>
      <w:tr w:rsidR="004F3AEF" w:rsidRPr="00C3474A" w14:paraId="56A463F1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1386A5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21611A" w14:textId="77777777" w:rsidR="004F3AEF" w:rsidRPr="00222881" w:rsidRDefault="004F3AEF" w:rsidP="00C3474A">
            <w:pPr>
              <w:autoSpaceDE w:val="0"/>
              <w:autoSpaceDN w:val="0"/>
              <w:spacing w:before="98" w:after="0" w:line="360" w:lineRule="auto"/>
              <w:ind w:left="72" w:right="864"/>
              <w:rPr>
                <w:sz w:val="20"/>
                <w:szCs w:val="20"/>
                <w:lang w:val="ru-RU"/>
              </w:rPr>
            </w:pPr>
            <w:r w:rsidRPr="00366079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Величины. Масса. Килограмм.</w:t>
            </w:r>
            <w:r w:rsidR="00222881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 Работа над ошибками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96F144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B2C134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AAB957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950318" w14:textId="77777777" w:rsidR="004F3AEF" w:rsidRDefault="004F3AEF" w:rsidP="00222881">
            <w:pPr>
              <w:jc w:val="center"/>
            </w:pPr>
            <w:r>
              <w:rPr>
                <w:lang w:val="ru-RU"/>
              </w:rPr>
              <w:t xml:space="preserve">3 </w:t>
            </w:r>
            <w:r w:rsidRPr="00490AD0">
              <w:rPr>
                <w:lang w:val="ru-RU"/>
              </w:rPr>
              <w:t>неделя</w:t>
            </w:r>
          </w:p>
        </w:tc>
      </w:tr>
      <w:tr w:rsidR="004F3AEF" w:rsidRPr="00C3474A" w14:paraId="404936FA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9B058A" w14:textId="77777777" w:rsidR="004F3AEF" w:rsidRPr="00C3474A" w:rsidRDefault="004F3AEF" w:rsidP="00C3474A">
            <w:pPr>
              <w:autoSpaceDE w:val="0"/>
              <w:autoSpaceDN w:val="0"/>
              <w:spacing w:before="100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307C0B" w14:textId="77777777" w:rsidR="004F3AEF" w:rsidRPr="00C3474A" w:rsidRDefault="004F3AEF" w:rsidP="00C3474A">
            <w:pPr>
              <w:autoSpaceDE w:val="0"/>
              <w:autoSpaceDN w:val="0"/>
              <w:spacing w:before="100" w:after="0" w:line="360" w:lineRule="auto"/>
              <w:ind w:left="72" w:right="86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Величины. Масса. Килограмм.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135DAE" w14:textId="77777777" w:rsidR="004F3AEF" w:rsidRPr="00C3474A" w:rsidRDefault="004F3AEF" w:rsidP="00C3474A">
            <w:pPr>
              <w:autoSpaceDE w:val="0"/>
              <w:autoSpaceDN w:val="0"/>
              <w:spacing w:before="100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FDB213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A58940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8F29F3" w14:textId="77777777" w:rsidR="004F3AEF" w:rsidRDefault="004F3AEF" w:rsidP="00222881">
            <w:pPr>
              <w:jc w:val="center"/>
            </w:pPr>
            <w:r>
              <w:rPr>
                <w:lang w:val="ru-RU"/>
              </w:rPr>
              <w:t xml:space="preserve">3 </w:t>
            </w:r>
            <w:r w:rsidRPr="00490AD0">
              <w:rPr>
                <w:lang w:val="ru-RU"/>
              </w:rPr>
              <w:t>неделя</w:t>
            </w:r>
          </w:p>
        </w:tc>
      </w:tr>
      <w:tr w:rsidR="004F3AEF" w:rsidRPr="009040B5" w14:paraId="4EF4C5CA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CEFDA5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E58133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right="432"/>
              <w:rPr>
                <w:sz w:val="20"/>
                <w:szCs w:val="20"/>
                <w:lang w:val="ru-RU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Единицы длины: метр, сантиметр, миллиметр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9A6EB2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959574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936777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F548C1" w14:textId="77777777" w:rsidR="004F3AEF" w:rsidRDefault="004F3AEF" w:rsidP="00222881">
            <w:pPr>
              <w:jc w:val="center"/>
            </w:pPr>
            <w:r>
              <w:rPr>
                <w:lang w:val="ru-RU"/>
              </w:rPr>
              <w:t xml:space="preserve">4 </w:t>
            </w:r>
            <w:r w:rsidRPr="00490AD0">
              <w:rPr>
                <w:lang w:val="ru-RU"/>
              </w:rPr>
              <w:t>неделя</w:t>
            </w:r>
          </w:p>
        </w:tc>
      </w:tr>
      <w:tr w:rsidR="004F3AEF" w:rsidRPr="00C3474A" w14:paraId="4EA3EFB6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54C0A2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6ED00F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 w:right="288"/>
              <w:rPr>
                <w:sz w:val="20"/>
                <w:szCs w:val="20"/>
                <w:lang w:val="ru-RU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Единицы длины — метр, дециметр, сантиметр, </w:t>
            </w:r>
            <w:r w:rsidRPr="00C3474A">
              <w:rPr>
                <w:sz w:val="20"/>
                <w:szCs w:val="20"/>
                <w:lang w:val="ru-RU"/>
              </w:rPr>
              <w:br/>
            </w: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миллиметр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3094AE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C4D11E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975A0A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663249" w14:textId="77777777" w:rsidR="004F3AEF" w:rsidRDefault="004F3AEF" w:rsidP="00222881">
            <w:pPr>
              <w:jc w:val="center"/>
            </w:pPr>
            <w:r w:rsidRPr="002B5223">
              <w:rPr>
                <w:lang w:val="ru-RU"/>
              </w:rPr>
              <w:t>4 неделя</w:t>
            </w:r>
          </w:p>
        </w:tc>
      </w:tr>
      <w:tr w:rsidR="004F3AEF" w:rsidRPr="009040B5" w14:paraId="1CBFF863" w14:textId="7777777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30071E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8DAFE4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Час.Минута.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A174D3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0BBFED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CEA642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CD36E6" w14:textId="77777777" w:rsidR="004F3AEF" w:rsidRDefault="004F3AEF" w:rsidP="00222881">
            <w:pPr>
              <w:jc w:val="center"/>
            </w:pPr>
            <w:r w:rsidRPr="002B5223">
              <w:rPr>
                <w:lang w:val="ru-RU"/>
              </w:rPr>
              <w:t>4 неделя</w:t>
            </w:r>
          </w:p>
        </w:tc>
      </w:tr>
      <w:tr w:rsidR="004F3AEF" w:rsidRPr="009040B5" w14:paraId="6DAE745A" w14:textId="77777777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A8B7D9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A1B70D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Час. Минута.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F868E7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DD5770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701E5B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496B83" w14:textId="77777777" w:rsidR="004F3AEF" w:rsidRDefault="004F3AEF" w:rsidP="00222881">
            <w:pPr>
              <w:jc w:val="center"/>
            </w:pPr>
            <w:r w:rsidRPr="002B5223">
              <w:rPr>
                <w:lang w:val="ru-RU"/>
              </w:rPr>
              <w:t>4 неделя</w:t>
            </w:r>
          </w:p>
        </w:tc>
      </w:tr>
      <w:tr w:rsidR="004F3AEF" w:rsidRPr="009040B5" w14:paraId="32D044E3" w14:textId="7777777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B292F6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BCC15B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 w:right="288"/>
              <w:rPr>
                <w:sz w:val="20"/>
                <w:szCs w:val="20"/>
                <w:lang w:val="ru-RU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Соотношения между </w:t>
            </w:r>
            <w:r w:rsidRPr="00C3474A">
              <w:rPr>
                <w:sz w:val="20"/>
                <w:szCs w:val="20"/>
                <w:lang w:val="ru-RU"/>
              </w:rPr>
              <w:br/>
            </w: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единицами величины (в пределах 100)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529FAB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C43446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160A0B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8C0CB4" w14:textId="77777777" w:rsidR="004F3AEF" w:rsidRDefault="004F3AEF" w:rsidP="00222881">
            <w:pPr>
              <w:jc w:val="center"/>
            </w:pPr>
            <w:r>
              <w:rPr>
                <w:lang w:val="ru-RU"/>
              </w:rPr>
              <w:t xml:space="preserve">5 </w:t>
            </w:r>
            <w:r w:rsidRPr="00490AD0">
              <w:rPr>
                <w:lang w:val="ru-RU"/>
              </w:rPr>
              <w:t>неделя</w:t>
            </w:r>
          </w:p>
        </w:tc>
      </w:tr>
      <w:tr w:rsidR="004F3AEF" w:rsidRPr="00C3474A" w14:paraId="1E0B27C3" w14:textId="77777777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EF76BA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AABB99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 w:right="288"/>
              <w:rPr>
                <w:sz w:val="20"/>
                <w:szCs w:val="20"/>
                <w:lang w:val="ru-RU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Соотношения между </w:t>
            </w:r>
            <w:r w:rsidRPr="00C3474A">
              <w:rPr>
                <w:sz w:val="20"/>
                <w:szCs w:val="20"/>
                <w:lang w:val="ru-RU"/>
              </w:rPr>
              <w:br/>
            </w: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единицами величины (в пределах 100)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EBCA80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C47C3F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DF5E5E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34220D" w14:textId="77777777" w:rsidR="004F3AEF" w:rsidRDefault="004F3AEF" w:rsidP="00222881">
            <w:pPr>
              <w:jc w:val="center"/>
            </w:pPr>
            <w:r w:rsidRPr="00FE3731">
              <w:rPr>
                <w:lang w:val="ru-RU"/>
              </w:rPr>
              <w:t>5 неделя</w:t>
            </w:r>
          </w:p>
        </w:tc>
      </w:tr>
    </w:tbl>
    <w:p w14:paraId="2D0131EB" w14:textId="77777777" w:rsidR="00262DD5" w:rsidRPr="00C3474A" w:rsidRDefault="00262DD5" w:rsidP="00C3474A">
      <w:pPr>
        <w:autoSpaceDE w:val="0"/>
        <w:autoSpaceDN w:val="0"/>
        <w:spacing w:after="0" w:line="360" w:lineRule="auto"/>
        <w:rPr>
          <w:sz w:val="20"/>
          <w:szCs w:val="20"/>
        </w:rPr>
      </w:pPr>
    </w:p>
    <w:p w14:paraId="21E4C230" w14:textId="77777777" w:rsidR="00262DD5" w:rsidRPr="00C3474A" w:rsidRDefault="00262DD5" w:rsidP="00C3474A">
      <w:pPr>
        <w:spacing w:line="360" w:lineRule="auto"/>
        <w:rPr>
          <w:sz w:val="20"/>
          <w:szCs w:val="20"/>
        </w:rPr>
        <w:sectPr w:rsidR="00262DD5" w:rsidRPr="00C3474A">
          <w:pgSz w:w="11900" w:h="16840"/>
          <w:pgMar w:top="284" w:right="650" w:bottom="796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FFA7FA8" w14:textId="77777777" w:rsidR="00262DD5" w:rsidRPr="00C3474A" w:rsidRDefault="00262DD5" w:rsidP="00C3474A">
      <w:pPr>
        <w:autoSpaceDE w:val="0"/>
        <w:autoSpaceDN w:val="0"/>
        <w:spacing w:after="66" w:line="360" w:lineRule="auto"/>
        <w:rPr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566"/>
        <w:gridCol w:w="2974"/>
        <w:gridCol w:w="734"/>
        <w:gridCol w:w="1620"/>
        <w:gridCol w:w="1668"/>
        <w:gridCol w:w="1164"/>
      </w:tblGrid>
      <w:tr w:rsidR="004F3AEF" w:rsidRPr="00C3474A" w14:paraId="0D865C00" w14:textId="77777777" w:rsidTr="006D7E8A">
        <w:trPr>
          <w:trHeight w:hRule="exact" w:val="11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00302B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4496D2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Измерение величин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5ACEC8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BB95FD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75E1C1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627098" w14:textId="77777777" w:rsidR="004F3AEF" w:rsidRDefault="004F3AEF" w:rsidP="004F3AEF">
            <w:pPr>
              <w:jc w:val="center"/>
            </w:pPr>
            <w:r w:rsidRPr="00FE3731">
              <w:rPr>
                <w:lang w:val="ru-RU"/>
              </w:rPr>
              <w:t>5 неделя</w:t>
            </w:r>
          </w:p>
        </w:tc>
      </w:tr>
      <w:tr w:rsidR="004F3AEF" w:rsidRPr="00C3474A" w14:paraId="0996BE90" w14:textId="77777777" w:rsidTr="006D7E8A">
        <w:trPr>
          <w:trHeight w:hRule="exact" w:val="251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842B3D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7BA8B0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Измерение величин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034692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B738B1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069646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BFC934" w14:textId="77777777" w:rsidR="004F3AEF" w:rsidRDefault="004F3AEF" w:rsidP="004F3AEF">
            <w:pPr>
              <w:jc w:val="center"/>
            </w:pPr>
            <w:r w:rsidRPr="00FE3731">
              <w:rPr>
                <w:lang w:val="ru-RU"/>
              </w:rPr>
              <w:t>5 неделя</w:t>
            </w:r>
          </w:p>
        </w:tc>
      </w:tr>
      <w:tr w:rsidR="004F3AEF" w:rsidRPr="00C3474A" w14:paraId="7FE4BA22" w14:textId="77777777" w:rsidTr="006D7E8A">
        <w:trPr>
          <w:trHeight w:hRule="exact" w:val="11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1958A6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6ADD4E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  <w:lang w:val="ru-RU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Контрольная работа.</w:t>
            </w:r>
          </w:p>
          <w:p w14:paraId="78B8BCB1" w14:textId="77777777" w:rsidR="004F3AEF" w:rsidRPr="00C3474A" w:rsidRDefault="004F3AEF" w:rsidP="004F3AEF">
            <w:pPr>
              <w:autoSpaceDE w:val="0"/>
              <w:autoSpaceDN w:val="0"/>
              <w:spacing w:before="70" w:after="0" w:line="360" w:lineRule="auto"/>
              <w:ind w:left="72"/>
              <w:rPr>
                <w:sz w:val="20"/>
                <w:szCs w:val="20"/>
                <w:lang w:val="ru-RU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2BDDD1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E97D28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734663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604284" w14:textId="77777777" w:rsidR="004F3AEF" w:rsidRDefault="004F3AEF" w:rsidP="004F3AEF">
            <w:pPr>
              <w:jc w:val="center"/>
            </w:pPr>
            <w:r>
              <w:rPr>
                <w:lang w:val="ru-RU"/>
              </w:rPr>
              <w:t xml:space="preserve">6 </w:t>
            </w:r>
            <w:r w:rsidRPr="00490AD0">
              <w:rPr>
                <w:lang w:val="ru-RU"/>
              </w:rPr>
              <w:t>неделя</w:t>
            </w:r>
          </w:p>
        </w:tc>
      </w:tr>
      <w:tr w:rsidR="004F3AEF" w:rsidRPr="00C3474A" w14:paraId="54776ED2" w14:textId="77777777" w:rsidTr="006D7E8A">
        <w:trPr>
          <w:trHeight w:hRule="exact" w:val="183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C5B80B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32440E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 w:right="864"/>
              <w:rPr>
                <w:sz w:val="20"/>
                <w:szCs w:val="20"/>
                <w:lang w:val="ru-RU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Устное сложение и вычитание чисел в пределах 100.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69A08F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414EC3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776D40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A704FE" w14:textId="77777777" w:rsidR="004F3AEF" w:rsidRDefault="004F3AEF" w:rsidP="004F3AEF">
            <w:pPr>
              <w:jc w:val="center"/>
            </w:pPr>
            <w:r w:rsidRPr="00F037B2">
              <w:rPr>
                <w:lang w:val="ru-RU"/>
              </w:rPr>
              <w:t>6 неделя</w:t>
            </w:r>
          </w:p>
        </w:tc>
      </w:tr>
      <w:tr w:rsidR="004F3AEF" w:rsidRPr="00C3474A" w14:paraId="33F05A82" w14:textId="77777777" w:rsidTr="006D7E8A">
        <w:trPr>
          <w:trHeight w:hRule="exact" w:val="11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E3535F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23.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021843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 w:right="144"/>
              <w:rPr>
                <w:sz w:val="20"/>
                <w:szCs w:val="20"/>
                <w:lang w:val="ru-RU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Сложение и вычитание </w:t>
            </w:r>
            <w:r w:rsidRPr="00C3474A">
              <w:rPr>
                <w:sz w:val="20"/>
                <w:szCs w:val="20"/>
                <w:lang w:val="ru-RU"/>
              </w:rPr>
              <w:br/>
            </w: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двузначных чисел; запись«в столбик».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699763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E16AA8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C5A9FE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172B99" w14:textId="77777777" w:rsidR="004F3AEF" w:rsidRDefault="004F3AEF" w:rsidP="004F3AEF">
            <w:pPr>
              <w:jc w:val="center"/>
            </w:pPr>
            <w:r w:rsidRPr="00F037B2">
              <w:rPr>
                <w:lang w:val="ru-RU"/>
              </w:rPr>
              <w:t>6 неделя</w:t>
            </w:r>
          </w:p>
        </w:tc>
      </w:tr>
      <w:tr w:rsidR="004F3AEF" w:rsidRPr="00C3474A" w14:paraId="2F87817E" w14:textId="77777777" w:rsidTr="006D7E8A">
        <w:trPr>
          <w:trHeight w:hRule="exact" w:val="8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CD0379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0AEF0F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 w:right="14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 xml:space="preserve">Сложение двузначных </w:t>
            </w:r>
            <w:r w:rsidRPr="00C3474A">
              <w:rPr>
                <w:sz w:val="20"/>
                <w:szCs w:val="20"/>
              </w:rPr>
              <w:br/>
            </w: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чисел: 32 + 8, 32 + 28. С-1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81CB79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679D33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0688DE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BD703B" w14:textId="77777777" w:rsidR="004F3AEF" w:rsidRDefault="004F3AEF" w:rsidP="004F3AEF">
            <w:pPr>
              <w:jc w:val="center"/>
            </w:pPr>
            <w:r w:rsidRPr="00F037B2">
              <w:rPr>
                <w:lang w:val="ru-RU"/>
              </w:rPr>
              <w:t>6 неделя</w:t>
            </w:r>
          </w:p>
        </w:tc>
      </w:tr>
      <w:tr w:rsidR="004F3AEF" w:rsidRPr="00C3474A" w14:paraId="7B050E73" w14:textId="77777777" w:rsidTr="006D7E8A">
        <w:trPr>
          <w:trHeight w:hRule="exact" w:val="8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7F947D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25.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7077D2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right="43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Сложение двузначных чисел: 32 + 8, 32 + 28.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B1893C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EA8362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BF3678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997AB3" w14:textId="77777777" w:rsidR="004F3AEF" w:rsidRDefault="004F3AEF" w:rsidP="004F3AEF">
            <w:pPr>
              <w:jc w:val="center"/>
            </w:pPr>
            <w:r>
              <w:rPr>
                <w:lang w:val="ru-RU"/>
              </w:rPr>
              <w:t xml:space="preserve">7 </w:t>
            </w:r>
            <w:r w:rsidRPr="00490AD0">
              <w:rPr>
                <w:lang w:val="ru-RU"/>
              </w:rPr>
              <w:t>неделя</w:t>
            </w:r>
          </w:p>
        </w:tc>
      </w:tr>
      <w:tr w:rsidR="004F3AEF" w:rsidRPr="00C3474A" w14:paraId="06889D70" w14:textId="77777777" w:rsidTr="006D7E8A">
        <w:trPr>
          <w:trHeight w:hRule="exact" w:val="8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08416D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26.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C29896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 w:right="43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Вычитание двузначных чисел: 40 - 6, 40 - 26.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648FDA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EF8478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B9ED79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D81ACB" w14:textId="77777777" w:rsidR="004F3AEF" w:rsidRDefault="004F3AEF" w:rsidP="004F3AEF">
            <w:pPr>
              <w:jc w:val="center"/>
            </w:pPr>
            <w:r w:rsidRPr="00B9769B">
              <w:rPr>
                <w:lang w:val="ru-RU"/>
              </w:rPr>
              <w:t>7 неделя</w:t>
            </w:r>
          </w:p>
        </w:tc>
      </w:tr>
      <w:tr w:rsidR="004F3AEF" w:rsidRPr="00C3474A" w14:paraId="13BC18D4" w14:textId="77777777" w:rsidTr="006D7E8A">
        <w:trPr>
          <w:trHeight w:hRule="exact" w:val="83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0C944D" w14:textId="77777777" w:rsidR="004F3AEF" w:rsidRPr="00C3474A" w:rsidRDefault="004F3AEF" w:rsidP="004F3AEF">
            <w:pPr>
              <w:autoSpaceDE w:val="0"/>
              <w:autoSpaceDN w:val="0"/>
              <w:spacing w:before="100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A213CE" w14:textId="77777777" w:rsidR="004F3AEF" w:rsidRPr="00C3474A" w:rsidRDefault="004F3AEF" w:rsidP="004F3AEF">
            <w:pPr>
              <w:autoSpaceDE w:val="0"/>
              <w:autoSpaceDN w:val="0"/>
              <w:spacing w:before="100" w:after="0" w:line="360" w:lineRule="auto"/>
              <w:ind w:left="72" w:right="288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Вычитание двузначных чисел: 40 - 6, 40 - 26. С-2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DEAAC4" w14:textId="77777777" w:rsidR="004F3AEF" w:rsidRPr="00C3474A" w:rsidRDefault="004F3AEF" w:rsidP="004F3AEF">
            <w:pPr>
              <w:autoSpaceDE w:val="0"/>
              <w:autoSpaceDN w:val="0"/>
              <w:spacing w:before="100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49EE74" w14:textId="77777777" w:rsidR="004F3AEF" w:rsidRPr="00C3474A" w:rsidRDefault="004F3AEF" w:rsidP="004F3AEF">
            <w:pPr>
              <w:autoSpaceDE w:val="0"/>
              <w:autoSpaceDN w:val="0"/>
              <w:spacing w:before="100" w:after="0" w:line="360" w:lineRule="auto"/>
              <w:ind w:left="72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4DBC64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4149E0" w14:textId="77777777" w:rsidR="004F3AEF" w:rsidRDefault="004F3AEF" w:rsidP="004F3AEF">
            <w:pPr>
              <w:jc w:val="center"/>
            </w:pPr>
            <w:r w:rsidRPr="00B9769B">
              <w:rPr>
                <w:lang w:val="ru-RU"/>
              </w:rPr>
              <w:t>7 неделя</w:t>
            </w:r>
          </w:p>
        </w:tc>
      </w:tr>
      <w:tr w:rsidR="004F3AEF" w:rsidRPr="00C3474A" w14:paraId="4840B765" w14:textId="77777777" w:rsidTr="006D7E8A">
        <w:trPr>
          <w:trHeight w:hRule="exact" w:val="11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1139A2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DCD3AB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 w:right="432"/>
              <w:rPr>
                <w:sz w:val="20"/>
                <w:szCs w:val="20"/>
                <w:lang w:val="ru-RU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Сложение и вычитание двузначных чисел по частям.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B11C78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9DD6CD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463A95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42443D" w14:textId="77777777" w:rsidR="004F3AEF" w:rsidRDefault="004F3AEF" w:rsidP="004F3AEF">
            <w:pPr>
              <w:jc w:val="center"/>
            </w:pPr>
            <w:r w:rsidRPr="00B9769B">
              <w:rPr>
                <w:lang w:val="ru-RU"/>
              </w:rPr>
              <w:t>7 неделя</w:t>
            </w:r>
          </w:p>
        </w:tc>
      </w:tr>
      <w:tr w:rsidR="004F3AEF" w:rsidRPr="00C3474A" w14:paraId="6136413D" w14:textId="77777777" w:rsidTr="006D7E8A">
        <w:trPr>
          <w:trHeight w:hRule="exact" w:val="11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C8725B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D81701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 w:right="288"/>
              <w:rPr>
                <w:sz w:val="20"/>
                <w:szCs w:val="20"/>
                <w:lang w:val="ru-RU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Сложение двузначных чисел с переходом через разряд: 37+ 15.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F74446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031323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01FA2A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E6C591" w14:textId="77777777" w:rsidR="004F3AEF" w:rsidRDefault="004F3AEF" w:rsidP="004F3AEF">
            <w:pPr>
              <w:jc w:val="center"/>
            </w:pPr>
            <w:r>
              <w:rPr>
                <w:lang w:val="ru-RU"/>
              </w:rPr>
              <w:t xml:space="preserve">8 </w:t>
            </w:r>
            <w:r w:rsidRPr="00490AD0">
              <w:rPr>
                <w:lang w:val="ru-RU"/>
              </w:rPr>
              <w:t>неделя</w:t>
            </w:r>
          </w:p>
        </w:tc>
      </w:tr>
      <w:tr w:rsidR="004F3AEF" w:rsidRPr="00C3474A" w14:paraId="464E208B" w14:textId="77777777" w:rsidTr="006D7E8A">
        <w:trPr>
          <w:trHeight w:hRule="exact" w:val="11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719AC5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30.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4B8110" w14:textId="77777777" w:rsidR="004F3AEF" w:rsidRPr="00C3474A" w:rsidRDefault="00222881" w:rsidP="004F3AEF">
            <w:pPr>
              <w:autoSpaceDE w:val="0"/>
              <w:autoSpaceDN w:val="0"/>
              <w:spacing w:before="98" w:after="0" w:line="360" w:lineRule="auto"/>
              <w:ind w:left="72" w:right="288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Проверочная работа. </w:t>
            </w:r>
            <w:r w:rsidR="004F3AEF"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Сложение двузначных чисе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л с переходом через разряд: 37</w:t>
            </w:r>
            <w:r w:rsidR="004F3AEF"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15.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A30246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9B31DD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  <w:p w14:paraId="35D4BD7C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C3474A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75FB7D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3DC226" w14:textId="77777777" w:rsidR="004F3AEF" w:rsidRDefault="004F3AEF" w:rsidP="004F3AEF">
            <w:pPr>
              <w:jc w:val="center"/>
            </w:pPr>
            <w:r w:rsidRPr="00E44F4F">
              <w:rPr>
                <w:lang w:val="ru-RU"/>
              </w:rPr>
              <w:t>8 неделя</w:t>
            </w:r>
          </w:p>
        </w:tc>
      </w:tr>
    </w:tbl>
    <w:p w14:paraId="3E434E56" w14:textId="77777777" w:rsidR="00262DD5" w:rsidRPr="00C3474A" w:rsidRDefault="004F3AEF" w:rsidP="00C3474A">
      <w:pPr>
        <w:autoSpaceDE w:val="0"/>
        <w:autoSpaceDN w:val="0"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br w:type="textWrapping" w:clear="all"/>
      </w:r>
    </w:p>
    <w:p w14:paraId="37210AEA" w14:textId="77777777" w:rsidR="00262DD5" w:rsidRPr="00C3474A" w:rsidRDefault="00262DD5" w:rsidP="00C3474A">
      <w:pPr>
        <w:spacing w:line="360" w:lineRule="auto"/>
        <w:rPr>
          <w:sz w:val="20"/>
          <w:szCs w:val="20"/>
        </w:rPr>
        <w:sectPr w:rsidR="00262DD5" w:rsidRPr="00C3474A">
          <w:pgSz w:w="11900" w:h="16840"/>
          <w:pgMar w:top="284" w:right="650" w:bottom="80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9AC8C67" w14:textId="77777777" w:rsidR="00262DD5" w:rsidRPr="00C3474A" w:rsidRDefault="00262DD5" w:rsidP="00C3474A">
      <w:pPr>
        <w:autoSpaceDE w:val="0"/>
        <w:autoSpaceDN w:val="0"/>
        <w:spacing w:after="66" w:line="360" w:lineRule="auto"/>
        <w:rPr>
          <w:sz w:val="20"/>
          <w:szCs w:val="20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</w:tblGrid>
      <w:tr w:rsidR="004F3AEF" w:rsidRPr="00C3474A" w14:paraId="4FB0A4AB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92F348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8BDCE9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 w:right="288"/>
              <w:rPr>
                <w:sz w:val="20"/>
                <w:szCs w:val="20"/>
                <w:lang w:val="ru-RU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Вычитание двузначных чисел с переходом через разряд: 32 - 15.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A6A2A0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B98EA5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A22476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5D9884" w14:textId="77777777" w:rsidR="004F3AEF" w:rsidRDefault="004F3AEF" w:rsidP="00222881">
            <w:pPr>
              <w:jc w:val="center"/>
            </w:pPr>
            <w:r w:rsidRPr="00E44F4F">
              <w:rPr>
                <w:lang w:val="ru-RU"/>
              </w:rPr>
              <w:t>8 неделя</w:t>
            </w:r>
          </w:p>
        </w:tc>
      </w:tr>
      <w:tr w:rsidR="004F3AEF" w:rsidRPr="00C3474A" w14:paraId="594A995C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AA0E1C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EC27C9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 w:right="288"/>
              <w:rPr>
                <w:sz w:val="20"/>
                <w:szCs w:val="20"/>
                <w:lang w:val="ru-RU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Вычитание двузначных чисел с переходом через разряд: 32 - 15.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BEF4CD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C251D0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C95D6D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11CF4D" w14:textId="77777777" w:rsidR="004F3AEF" w:rsidRDefault="004F3AEF" w:rsidP="00222881">
            <w:pPr>
              <w:jc w:val="center"/>
            </w:pPr>
            <w:r w:rsidRPr="00E44F4F">
              <w:rPr>
                <w:lang w:val="ru-RU"/>
              </w:rPr>
              <w:t>8 неделя</w:t>
            </w:r>
          </w:p>
        </w:tc>
      </w:tr>
      <w:tr w:rsidR="004F3AEF" w:rsidRPr="00C3474A" w14:paraId="61ADB3DA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EA36D7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469678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 w:right="14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 xml:space="preserve">Приемы устных </w:t>
            </w:r>
            <w:r w:rsidRPr="00C3474A">
              <w:rPr>
                <w:sz w:val="20"/>
                <w:szCs w:val="20"/>
              </w:rPr>
              <w:br/>
            </w: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вычислений: 73 - 19, 14 + 28, 38 + 25.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07548E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43B90F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1F3663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7647CF" w14:textId="77777777" w:rsidR="004F3AEF" w:rsidRDefault="004F3AEF" w:rsidP="00222881">
            <w:pPr>
              <w:jc w:val="center"/>
            </w:pPr>
            <w:r>
              <w:rPr>
                <w:lang w:val="ru-RU"/>
              </w:rPr>
              <w:t xml:space="preserve">9 </w:t>
            </w:r>
            <w:r w:rsidRPr="00490AD0">
              <w:rPr>
                <w:lang w:val="ru-RU"/>
              </w:rPr>
              <w:t>неделя</w:t>
            </w:r>
          </w:p>
        </w:tc>
      </w:tr>
      <w:tr w:rsidR="004F3AEF" w:rsidRPr="00C3474A" w14:paraId="72D73375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D9A283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3C6025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  <w:lang w:val="ru-RU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Сложение и вычитание двузначных чисел.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413C24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ACFC9B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63A3BF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8D9D45" w14:textId="77777777" w:rsidR="004F3AEF" w:rsidRDefault="004F3AEF" w:rsidP="00222881">
            <w:pPr>
              <w:jc w:val="center"/>
            </w:pPr>
            <w:r w:rsidRPr="00245837">
              <w:rPr>
                <w:lang w:val="ru-RU"/>
              </w:rPr>
              <w:t>9 неделя</w:t>
            </w:r>
          </w:p>
        </w:tc>
      </w:tr>
      <w:tr w:rsidR="004F3AEF" w:rsidRPr="00C3474A" w14:paraId="15326E0E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DE1613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01B970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 w:right="432"/>
              <w:rPr>
                <w:sz w:val="20"/>
                <w:szCs w:val="20"/>
                <w:lang w:val="ru-RU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Сложение и вычитание двузначных чисел.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33ABB2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4E935F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7876D5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73A29E" w14:textId="77777777" w:rsidR="004F3AEF" w:rsidRDefault="004F3AEF" w:rsidP="00222881">
            <w:pPr>
              <w:jc w:val="center"/>
            </w:pPr>
            <w:r w:rsidRPr="00245837">
              <w:rPr>
                <w:lang w:val="ru-RU"/>
              </w:rPr>
              <w:t>9 неделя</w:t>
            </w:r>
          </w:p>
        </w:tc>
      </w:tr>
      <w:tr w:rsidR="004F3AEF" w:rsidRPr="00C3474A" w14:paraId="2A0C7C43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B4BCB8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B8AA13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 w:right="432"/>
              <w:rPr>
                <w:sz w:val="20"/>
                <w:szCs w:val="20"/>
                <w:lang w:val="ru-RU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Способы проверки </w:t>
            </w:r>
            <w:r w:rsidRPr="00C3474A">
              <w:rPr>
                <w:sz w:val="20"/>
                <w:szCs w:val="20"/>
                <w:lang w:val="ru-RU"/>
              </w:rPr>
              <w:br/>
            </w: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сложения и вычитания двузначных чисел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615C77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251899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2D777A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4D719E" w14:textId="77777777" w:rsidR="004F3AEF" w:rsidRDefault="004F3AEF" w:rsidP="00222881">
            <w:pPr>
              <w:jc w:val="center"/>
            </w:pPr>
            <w:r w:rsidRPr="00245837">
              <w:rPr>
                <w:lang w:val="ru-RU"/>
              </w:rPr>
              <w:t>9 неделя</w:t>
            </w:r>
          </w:p>
        </w:tc>
      </w:tr>
      <w:tr w:rsidR="004F3AEF" w:rsidRPr="00C3474A" w14:paraId="3E9F0204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07E338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37.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A49CC2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Выражения.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1E87E7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50A96C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805B6B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3FE0C7" w14:textId="77777777" w:rsidR="004F3AEF" w:rsidRDefault="004F3AEF" w:rsidP="00222881">
            <w:pPr>
              <w:jc w:val="center"/>
            </w:pPr>
            <w:r>
              <w:rPr>
                <w:lang w:val="ru-RU"/>
              </w:rPr>
              <w:t xml:space="preserve">10 </w:t>
            </w:r>
            <w:r w:rsidRPr="00490AD0">
              <w:rPr>
                <w:lang w:val="ru-RU"/>
              </w:rPr>
              <w:t>неделя</w:t>
            </w:r>
          </w:p>
        </w:tc>
      </w:tr>
      <w:tr w:rsidR="004F3AEF" w:rsidRPr="00C3474A" w14:paraId="10047885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1D377B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38.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E65654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 w:right="720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Порядок действий в выражениях.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8ABD0B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831176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4193C4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CE8D02" w14:textId="77777777" w:rsidR="004F3AEF" w:rsidRDefault="004F3AEF" w:rsidP="00222881">
            <w:pPr>
              <w:jc w:val="center"/>
            </w:pPr>
            <w:r w:rsidRPr="0044308C">
              <w:rPr>
                <w:lang w:val="ru-RU"/>
              </w:rPr>
              <w:t>10 неделя</w:t>
            </w:r>
          </w:p>
        </w:tc>
      </w:tr>
      <w:tr w:rsidR="004F3AEF" w:rsidRPr="00C3474A" w14:paraId="28ADB2B2" w14:textId="77777777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904449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39.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986050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Свойства сложения.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B3B4F3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31D0F3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29F216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3920D8" w14:textId="77777777" w:rsidR="004F3AEF" w:rsidRDefault="004F3AEF" w:rsidP="00222881">
            <w:pPr>
              <w:jc w:val="center"/>
            </w:pPr>
            <w:r w:rsidRPr="0044308C">
              <w:rPr>
                <w:lang w:val="ru-RU"/>
              </w:rPr>
              <w:t>10 неделя</w:t>
            </w:r>
          </w:p>
        </w:tc>
      </w:tr>
      <w:tr w:rsidR="004F3AEF" w:rsidRPr="00C3474A" w14:paraId="61FC9F61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AD214B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40.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E310CA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 w:right="432"/>
              <w:rPr>
                <w:sz w:val="20"/>
                <w:szCs w:val="20"/>
                <w:lang w:val="ru-RU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Вычитание суммы из числа, числа из суммы.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07E75A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435CF5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52072F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EA6A4B" w14:textId="77777777" w:rsidR="004F3AEF" w:rsidRDefault="004F3AEF" w:rsidP="00222881">
            <w:pPr>
              <w:jc w:val="center"/>
            </w:pPr>
            <w:r w:rsidRPr="0044308C">
              <w:rPr>
                <w:lang w:val="ru-RU"/>
              </w:rPr>
              <w:t>10 неделя</w:t>
            </w:r>
          </w:p>
        </w:tc>
      </w:tr>
      <w:tr w:rsidR="004F3AEF" w:rsidRPr="00C3474A" w14:paraId="090B43D4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7B27CD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41.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B2BBF7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 w:right="432"/>
              <w:rPr>
                <w:sz w:val="20"/>
                <w:szCs w:val="20"/>
                <w:lang w:val="ru-RU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Вычитание суммы из числа, числа из суммы.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E1BA0F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ABCEA8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23CA82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1CE85E" w14:textId="77777777" w:rsidR="004F3AEF" w:rsidRDefault="004F3AEF" w:rsidP="00222881">
            <w:pPr>
              <w:jc w:val="center"/>
            </w:pPr>
            <w:r>
              <w:rPr>
                <w:lang w:val="ru-RU"/>
              </w:rPr>
              <w:t xml:space="preserve">11 </w:t>
            </w:r>
            <w:r w:rsidRPr="00490AD0">
              <w:rPr>
                <w:lang w:val="ru-RU"/>
              </w:rPr>
              <w:t>неделя</w:t>
            </w:r>
          </w:p>
        </w:tc>
      </w:tr>
      <w:tr w:rsidR="004F3AEF" w:rsidRPr="00C3474A" w14:paraId="63B0A271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35E23A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42.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34861C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09E578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B50BD4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C3474A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9398AE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555528" w14:textId="77777777" w:rsidR="004F3AEF" w:rsidRDefault="004F3AEF" w:rsidP="00222881">
            <w:pPr>
              <w:jc w:val="center"/>
            </w:pPr>
            <w:r w:rsidRPr="00B365F6">
              <w:rPr>
                <w:lang w:val="ru-RU"/>
              </w:rPr>
              <w:t>11 неделя</w:t>
            </w:r>
          </w:p>
        </w:tc>
      </w:tr>
    </w:tbl>
    <w:p w14:paraId="0A54AAC3" w14:textId="77777777" w:rsidR="00262DD5" w:rsidRPr="00C3474A" w:rsidRDefault="00262DD5" w:rsidP="00C3474A">
      <w:pPr>
        <w:autoSpaceDE w:val="0"/>
        <w:autoSpaceDN w:val="0"/>
        <w:spacing w:after="0" w:line="360" w:lineRule="auto"/>
        <w:rPr>
          <w:sz w:val="20"/>
          <w:szCs w:val="20"/>
        </w:rPr>
      </w:pPr>
    </w:p>
    <w:p w14:paraId="6D27A8EB" w14:textId="77777777" w:rsidR="00262DD5" w:rsidRPr="00C3474A" w:rsidRDefault="00262DD5" w:rsidP="00C3474A">
      <w:pPr>
        <w:spacing w:line="360" w:lineRule="auto"/>
        <w:rPr>
          <w:sz w:val="20"/>
          <w:szCs w:val="20"/>
        </w:rPr>
        <w:sectPr w:rsidR="00262DD5" w:rsidRPr="00C3474A">
          <w:pgSz w:w="11900" w:h="16840"/>
          <w:pgMar w:top="284" w:right="650" w:bottom="976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5883469" w14:textId="77777777" w:rsidR="00262DD5" w:rsidRPr="00C3474A" w:rsidRDefault="00262DD5" w:rsidP="00C3474A">
      <w:pPr>
        <w:autoSpaceDE w:val="0"/>
        <w:autoSpaceDN w:val="0"/>
        <w:spacing w:after="66" w:line="360" w:lineRule="auto"/>
        <w:rPr>
          <w:sz w:val="20"/>
          <w:szCs w:val="20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</w:tblGrid>
      <w:tr w:rsidR="004F3AEF" w:rsidRPr="00C3474A" w14:paraId="21874AF9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4F6F7E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43.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751C54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Умножение.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CC7731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0560E0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62558D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78FCCF" w14:textId="77777777" w:rsidR="004F3AEF" w:rsidRDefault="004F3AEF" w:rsidP="00222881">
            <w:pPr>
              <w:jc w:val="center"/>
            </w:pPr>
            <w:r w:rsidRPr="00B365F6">
              <w:rPr>
                <w:lang w:val="ru-RU"/>
              </w:rPr>
              <w:t>11 неделя</w:t>
            </w:r>
          </w:p>
        </w:tc>
      </w:tr>
      <w:tr w:rsidR="004F3AEF" w:rsidRPr="00C3474A" w14:paraId="73255A07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53E7A8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44.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EAF085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Умножение.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1A0C02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4BA5EF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298962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8839FC" w14:textId="77777777" w:rsidR="004F3AEF" w:rsidRDefault="004F3AEF" w:rsidP="00222881">
            <w:pPr>
              <w:jc w:val="center"/>
            </w:pPr>
            <w:r w:rsidRPr="00B365F6">
              <w:rPr>
                <w:lang w:val="ru-RU"/>
              </w:rPr>
              <w:t>11 неделя</w:t>
            </w:r>
          </w:p>
        </w:tc>
      </w:tr>
      <w:tr w:rsidR="004F3AEF" w:rsidRPr="00C3474A" w14:paraId="4BCC3A0D" w14:textId="77777777">
        <w:trPr>
          <w:trHeight w:hRule="exact"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FBA471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45.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E08474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Умножение на 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46244B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EB1609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B90101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6863DE" w14:textId="77777777" w:rsidR="004F3AEF" w:rsidRDefault="004F3AEF" w:rsidP="00222881">
            <w:r>
              <w:rPr>
                <w:lang w:val="ru-RU"/>
              </w:rPr>
              <w:t xml:space="preserve">12 </w:t>
            </w:r>
            <w:r w:rsidRPr="00490AD0">
              <w:rPr>
                <w:lang w:val="ru-RU"/>
              </w:rPr>
              <w:t>неделя</w:t>
            </w:r>
          </w:p>
        </w:tc>
      </w:tr>
      <w:tr w:rsidR="004F3AEF" w:rsidRPr="00C3474A" w14:paraId="6E079506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DBEF0B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46.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6E6F89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Умножение на 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B99C09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A3C0C3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26DB39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B4E024" w14:textId="77777777" w:rsidR="004F3AEF" w:rsidRDefault="004F3AEF" w:rsidP="00222881">
            <w:r w:rsidRPr="00515013">
              <w:rPr>
                <w:lang w:val="ru-RU"/>
              </w:rPr>
              <w:t>12 неделя</w:t>
            </w:r>
          </w:p>
        </w:tc>
      </w:tr>
      <w:tr w:rsidR="004F3AEF" w:rsidRPr="00C3474A" w14:paraId="2FD217A6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ED001D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47.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2A38F8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Умножение числа на 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D8532B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FB60A0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B6C952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56178C" w14:textId="77777777" w:rsidR="004F3AEF" w:rsidRDefault="004F3AEF" w:rsidP="00222881">
            <w:r w:rsidRPr="00515013">
              <w:rPr>
                <w:lang w:val="ru-RU"/>
              </w:rPr>
              <w:t>12 неделя</w:t>
            </w:r>
          </w:p>
        </w:tc>
      </w:tr>
      <w:tr w:rsidR="004F3AEF" w:rsidRPr="00C3474A" w14:paraId="08BE7FC7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E20137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556083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Умножение числа на 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647103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503764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69ACC1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152F25" w14:textId="77777777" w:rsidR="004F3AEF" w:rsidRDefault="004F3AEF" w:rsidP="00222881">
            <w:r w:rsidRPr="00515013">
              <w:rPr>
                <w:lang w:val="ru-RU"/>
              </w:rPr>
              <w:t>12 неделя</w:t>
            </w:r>
          </w:p>
        </w:tc>
      </w:tr>
      <w:tr w:rsidR="004F3AEF" w:rsidRPr="00C3474A" w14:paraId="56CDCF9F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38A6E6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67827A" w14:textId="77777777" w:rsidR="004F3AEF" w:rsidRPr="00C3474A" w:rsidRDefault="00222881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proofErr w:type="spellStart"/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Умножение</w:t>
            </w:r>
            <w:proofErr w:type="spellEnd"/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числа</w:t>
            </w:r>
            <w:proofErr w:type="spellEnd"/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 xml:space="preserve"> 4</w:t>
            </w: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052949" w14:textId="77777777" w:rsidR="004F3AEF" w:rsidRPr="00C3474A" w:rsidRDefault="004F3AEF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0D9A60" w14:textId="77777777" w:rsidR="004F3AEF" w:rsidRPr="00222881" w:rsidRDefault="004F3AEF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E8524F" w14:textId="77777777" w:rsidR="004F3AEF" w:rsidRPr="00C3474A" w:rsidRDefault="004F3AEF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AA56B9" w14:textId="77777777" w:rsidR="004F3AEF" w:rsidRDefault="004F3AEF" w:rsidP="00222881">
            <w:r>
              <w:rPr>
                <w:lang w:val="ru-RU"/>
              </w:rPr>
              <w:t xml:space="preserve">13 </w:t>
            </w:r>
            <w:r w:rsidRPr="00490AD0">
              <w:rPr>
                <w:lang w:val="ru-RU"/>
              </w:rPr>
              <w:t>неделя</w:t>
            </w:r>
          </w:p>
        </w:tc>
      </w:tr>
      <w:tr w:rsidR="00222881" w:rsidRPr="00C3474A" w14:paraId="4DBDEBF2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A2ED7D" w14:textId="77777777" w:rsidR="00222881" w:rsidRPr="00C3474A" w:rsidRDefault="00222881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7DAF5F" w14:textId="77777777" w:rsidR="00222881" w:rsidRPr="00C3474A" w:rsidRDefault="00222881" w:rsidP="00222881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Умножение числа 4.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BDBCFB" w14:textId="77777777" w:rsidR="00222881" w:rsidRPr="00C3474A" w:rsidRDefault="00222881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07D190" w14:textId="77777777" w:rsidR="00222881" w:rsidRPr="00C3474A" w:rsidRDefault="00222881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FF35D7" w14:textId="77777777" w:rsidR="00222881" w:rsidRPr="00C3474A" w:rsidRDefault="00222881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C1393E" w14:textId="77777777" w:rsidR="00222881" w:rsidRDefault="00222881" w:rsidP="00222881">
            <w:r w:rsidRPr="00511BED">
              <w:rPr>
                <w:lang w:val="ru-RU"/>
              </w:rPr>
              <w:t>13 неделя</w:t>
            </w:r>
          </w:p>
        </w:tc>
      </w:tr>
      <w:tr w:rsidR="00222881" w:rsidRPr="00C3474A" w14:paraId="4CB7618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117663" w14:textId="77777777" w:rsidR="00222881" w:rsidRPr="00C3474A" w:rsidRDefault="00222881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51.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F774C7" w14:textId="77777777" w:rsidR="00222881" w:rsidRPr="00C3474A" w:rsidRDefault="00222881" w:rsidP="00222881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proofErr w:type="spellStart"/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Множители</w:t>
            </w:r>
            <w:proofErr w:type="spellEnd"/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14:paraId="6247D4B3" w14:textId="77777777" w:rsidR="00222881" w:rsidRPr="00C3474A" w:rsidRDefault="00222881" w:rsidP="00222881">
            <w:pPr>
              <w:autoSpaceDE w:val="0"/>
              <w:autoSpaceDN w:val="0"/>
              <w:spacing w:before="70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Произведение.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B7D222" w14:textId="77777777" w:rsidR="00222881" w:rsidRPr="00C3474A" w:rsidRDefault="00222881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054CE6" w14:textId="77777777" w:rsidR="00222881" w:rsidRPr="00C3474A" w:rsidRDefault="00222881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63F8C8" w14:textId="77777777" w:rsidR="00222881" w:rsidRPr="00C3474A" w:rsidRDefault="00222881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4BF9B5" w14:textId="77777777" w:rsidR="00222881" w:rsidRDefault="00222881" w:rsidP="00222881">
            <w:r w:rsidRPr="00511BED">
              <w:rPr>
                <w:lang w:val="ru-RU"/>
              </w:rPr>
              <w:t>13 неделя</w:t>
            </w:r>
          </w:p>
        </w:tc>
      </w:tr>
      <w:tr w:rsidR="00222881" w:rsidRPr="00C3474A" w14:paraId="3E6B613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266565" w14:textId="77777777" w:rsidR="00222881" w:rsidRPr="00C3474A" w:rsidRDefault="00222881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52.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0CA13F" w14:textId="77777777" w:rsidR="00222881" w:rsidRPr="00C3474A" w:rsidRDefault="00222881" w:rsidP="00222881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proofErr w:type="spellStart"/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Контрольная</w:t>
            </w:r>
            <w:proofErr w:type="spellEnd"/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работа</w:t>
            </w:r>
            <w:proofErr w:type="spellEnd"/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14:paraId="2D92A14A" w14:textId="77777777" w:rsidR="00222881" w:rsidRPr="00C3474A" w:rsidRDefault="00222881" w:rsidP="00222881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425E95" w14:textId="77777777" w:rsidR="00222881" w:rsidRPr="00C3474A" w:rsidRDefault="00222881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337E01" w14:textId="77777777" w:rsidR="00222881" w:rsidRPr="00C3474A" w:rsidRDefault="00222881" w:rsidP="00C3474A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75BA37" w14:textId="77777777" w:rsidR="00222881" w:rsidRPr="00C3474A" w:rsidRDefault="00222881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759F41" w14:textId="77777777" w:rsidR="00222881" w:rsidRDefault="00222881" w:rsidP="00222881">
            <w:r w:rsidRPr="00511BED">
              <w:rPr>
                <w:lang w:val="ru-RU"/>
              </w:rPr>
              <w:t>13 неделя</w:t>
            </w:r>
          </w:p>
        </w:tc>
      </w:tr>
      <w:tr w:rsidR="00222881" w:rsidRPr="00C3474A" w14:paraId="4B2B3000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7C9A2D" w14:textId="77777777" w:rsidR="00222881" w:rsidRPr="00C3474A" w:rsidRDefault="00222881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53.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33701D" w14:textId="77777777" w:rsidR="00222881" w:rsidRPr="00C3474A" w:rsidRDefault="00222881" w:rsidP="00222881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proofErr w:type="spellStart"/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Множители</w:t>
            </w:r>
            <w:proofErr w:type="spellEnd"/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Произведение</w:t>
            </w:r>
            <w:proofErr w:type="spellEnd"/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60D21E" w14:textId="77777777" w:rsidR="00222881" w:rsidRPr="00C3474A" w:rsidRDefault="00222881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698A9D" w14:textId="77777777" w:rsidR="00222881" w:rsidRPr="00222881" w:rsidRDefault="00222881" w:rsidP="00C3474A">
            <w:pPr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F767F9" w14:textId="77777777" w:rsidR="00222881" w:rsidRPr="00C3474A" w:rsidRDefault="00222881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5CAB7A" w14:textId="77777777" w:rsidR="00222881" w:rsidRDefault="00222881" w:rsidP="00222881">
            <w:r>
              <w:rPr>
                <w:lang w:val="ru-RU"/>
              </w:rPr>
              <w:t xml:space="preserve">14 </w:t>
            </w:r>
            <w:r w:rsidRPr="00490AD0">
              <w:rPr>
                <w:lang w:val="ru-RU"/>
              </w:rPr>
              <w:t>неделя</w:t>
            </w:r>
          </w:p>
        </w:tc>
      </w:tr>
      <w:tr w:rsidR="00222881" w:rsidRPr="00C3474A" w14:paraId="5E127D60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DD512E" w14:textId="77777777" w:rsidR="00222881" w:rsidRPr="00C3474A" w:rsidRDefault="00222881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54.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80421B" w14:textId="77777777" w:rsidR="00222881" w:rsidRPr="00C3474A" w:rsidRDefault="00222881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  <w:lang w:val="ru-RU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Умножение числа на 5</w:t>
            </w: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74CAF8" w14:textId="77777777" w:rsidR="00222881" w:rsidRPr="00C3474A" w:rsidRDefault="00222881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9B58AD" w14:textId="77777777" w:rsidR="00222881" w:rsidRPr="00C3474A" w:rsidRDefault="00222881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A58A63" w14:textId="77777777" w:rsidR="00222881" w:rsidRPr="00C3474A" w:rsidRDefault="00222881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BAD1E2" w14:textId="77777777" w:rsidR="00222881" w:rsidRDefault="00222881" w:rsidP="00222881">
            <w:r w:rsidRPr="00A77094">
              <w:rPr>
                <w:lang w:val="ru-RU"/>
              </w:rPr>
              <w:t>14 неделя</w:t>
            </w:r>
          </w:p>
        </w:tc>
      </w:tr>
      <w:tr w:rsidR="00222881" w:rsidRPr="00C3474A" w14:paraId="138F2C85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60C783" w14:textId="77777777" w:rsidR="00222881" w:rsidRPr="00C3474A" w:rsidRDefault="00222881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55.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D294D3" w14:textId="77777777" w:rsidR="00222881" w:rsidRPr="00C3474A" w:rsidRDefault="00222881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  <w:lang w:val="ru-RU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Умножение числа на 5</w:t>
            </w: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A4513F" w14:textId="77777777" w:rsidR="00222881" w:rsidRPr="00C3474A" w:rsidRDefault="00222881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CDBB9F" w14:textId="77777777" w:rsidR="00222881" w:rsidRPr="00C3474A" w:rsidRDefault="00222881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A3A585" w14:textId="77777777" w:rsidR="00222881" w:rsidRPr="00C3474A" w:rsidRDefault="00222881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11A260" w14:textId="77777777" w:rsidR="00222881" w:rsidRDefault="00222881" w:rsidP="00222881">
            <w:r w:rsidRPr="00A77094">
              <w:rPr>
                <w:lang w:val="ru-RU"/>
              </w:rPr>
              <w:t>14 неделя</w:t>
            </w:r>
          </w:p>
        </w:tc>
      </w:tr>
      <w:tr w:rsidR="00222881" w:rsidRPr="00C3474A" w14:paraId="1A01140B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ABB684" w14:textId="77777777" w:rsidR="00222881" w:rsidRPr="00C3474A" w:rsidRDefault="00222881" w:rsidP="00C3474A">
            <w:pPr>
              <w:autoSpaceDE w:val="0"/>
              <w:autoSpaceDN w:val="0"/>
              <w:spacing w:before="100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56.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85DBBE" w14:textId="77777777" w:rsidR="00222881" w:rsidRPr="00C3474A" w:rsidRDefault="00222881" w:rsidP="00C3474A">
            <w:pPr>
              <w:autoSpaceDE w:val="0"/>
              <w:autoSpaceDN w:val="0"/>
              <w:spacing w:before="100" w:after="0" w:line="360" w:lineRule="auto"/>
              <w:ind w:left="72"/>
              <w:rPr>
                <w:sz w:val="20"/>
                <w:szCs w:val="20"/>
                <w:lang w:val="ru-RU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Умножение числа на 6</w:t>
            </w: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4BD02F" w14:textId="77777777" w:rsidR="00222881" w:rsidRPr="00C3474A" w:rsidRDefault="00222881" w:rsidP="00C3474A">
            <w:pPr>
              <w:autoSpaceDE w:val="0"/>
              <w:autoSpaceDN w:val="0"/>
              <w:spacing w:before="100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7E4B7B" w14:textId="77777777" w:rsidR="00222881" w:rsidRPr="00C3474A" w:rsidRDefault="00222881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226E32" w14:textId="77777777" w:rsidR="00222881" w:rsidRPr="00C3474A" w:rsidRDefault="00222881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EA5D10" w14:textId="77777777" w:rsidR="00222881" w:rsidRDefault="00222881" w:rsidP="00222881">
            <w:r w:rsidRPr="00A77094">
              <w:rPr>
                <w:lang w:val="ru-RU"/>
              </w:rPr>
              <w:t>14 неделя</w:t>
            </w:r>
          </w:p>
        </w:tc>
      </w:tr>
      <w:tr w:rsidR="00222881" w:rsidRPr="00C3474A" w14:paraId="7180187D" w14:textId="77777777">
        <w:trPr>
          <w:trHeight w:hRule="exact"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6AACAF" w14:textId="77777777" w:rsidR="00222881" w:rsidRPr="00C3474A" w:rsidRDefault="00222881" w:rsidP="00C3474A">
            <w:pPr>
              <w:autoSpaceDE w:val="0"/>
              <w:autoSpaceDN w:val="0"/>
              <w:spacing w:before="100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57.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6F8260" w14:textId="77777777" w:rsidR="00222881" w:rsidRPr="00C3474A" w:rsidRDefault="00222881" w:rsidP="00C3474A">
            <w:pPr>
              <w:autoSpaceDE w:val="0"/>
              <w:autoSpaceDN w:val="0"/>
              <w:spacing w:before="100" w:after="0" w:line="360" w:lineRule="auto"/>
              <w:ind w:left="72"/>
              <w:rPr>
                <w:sz w:val="20"/>
                <w:szCs w:val="20"/>
                <w:lang w:val="ru-RU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Умножение числа на 6</w:t>
            </w: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E97DAF" w14:textId="77777777" w:rsidR="00222881" w:rsidRPr="00C3474A" w:rsidRDefault="00222881" w:rsidP="00C3474A">
            <w:pPr>
              <w:autoSpaceDE w:val="0"/>
              <w:autoSpaceDN w:val="0"/>
              <w:spacing w:before="100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877020" w14:textId="77777777" w:rsidR="00222881" w:rsidRPr="00C3474A" w:rsidRDefault="00222881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E55563" w14:textId="77777777" w:rsidR="00222881" w:rsidRPr="00C3474A" w:rsidRDefault="00222881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09A808" w14:textId="77777777" w:rsidR="00222881" w:rsidRDefault="00222881" w:rsidP="00222881">
            <w:r>
              <w:rPr>
                <w:lang w:val="ru-RU"/>
              </w:rPr>
              <w:t xml:space="preserve">15 </w:t>
            </w:r>
            <w:r w:rsidRPr="00490AD0">
              <w:rPr>
                <w:lang w:val="ru-RU"/>
              </w:rPr>
              <w:t>неделя</w:t>
            </w:r>
          </w:p>
        </w:tc>
      </w:tr>
      <w:tr w:rsidR="002849A4" w:rsidRPr="00C3474A" w14:paraId="4F68983A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386E97" w14:textId="77777777" w:rsidR="002849A4" w:rsidRPr="00C3474A" w:rsidRDefault="002849A4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58.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F7885F" w14:textId="77777777" w:rsidR="002849A4" w:rsidRPr="00C3474A" w:rsidRDefault="002849A4" w:rsidP="006D7E8A">
            <w:pPr>
              <w:autoSpaceDE w:val="0"/>
              <w:autoSpaceDN w:val="0"/>
              <w:spacing w:before="98" w:after="0" w:line="360" w:lineRule="auto"/>
              <w:ind w:left="72" w:right="14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Умножение чисел 0 и 1.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378578" w14:textId="77777777" w:rsidR="002849A4" w:rsidRPr="00C3474A" w:rsidRDefault="002849A4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082814" w14:textId="77777777" w:rsidR="002849A4" w:rsidRPr="00C3474A" w:rsidRDefault="002849A4" w:rsidP="002849A4">
            <w:pPr>
              <w:tabs>
                <w:tab w:val="center" w:pos="805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F67F27" w14:textId="77777777" w:rsidR="002849A4" w:rsidRPr="00C3474A" w:rsidRDefault="002849A4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78C69F" w14:textId="77777777" w:rsidR="002849A4" w:rsidRDefault="002849A4" w:rsidP="00222881">
            <w:r>
              <w:rPr>
                <w:lang w:val="ru-RU"/>
              </w:rPr>
              <w:t xml:space="preserve">15 </w:t>
            </w:r>
            <w:r w:rsidRPr="00490AD0">
              <w:rPr>
                <w:lang w:val="ru-RU"/>
              </w:rPr>
              <w:t>неделя</w:t>
            </w:r>
          </w:p>
        </w:tc>
      </w:tr>
      <w:tr w:rsidR="002849A4" w:rsidRPr="00C3474A" w14:paraId="6CEF40B8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A4DA6F" w14:textId="77777777" w:rsidR="002849A4" w:rsidRPr="00C3474A" w:rsidRDefault="002849A4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59.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5CCDB6" w14:textId="77777777" w:rsidR="002849A4" w:rsidRPr="00C3474A" w:rsidRDefault="002849A4" w:rsidP="006D7E8A">
            <w:pPr>
              <w:autoSpaceDE w:val="0"/>
              <w:autoSpaceDN w:val="0"/>
              <w:spacing w:before="98" w:after="0" w:line="360" w:lineRule="auto"/>
              <w:ind w:left="72" w:right="144"/>
              <w:rPr>
                <w:sz w:val="20"/>
                <w:szCs w:val="20"/>
              </w:rPr>
            </w:pPr>
            <w:proofErr w:type="spellStart"/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Умножение</w:t>
            </w:r>
            <w:proofErr w:type="spellEnd"/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чисел</w:t>
            </w:r>
            <w:proofErr w:type="spellEnd"/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 xml:space="preserve"> 7, 8, 9 и 10.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4C7C7D" w14:textId="77777777" w:rsidR="002849A4" w:rsidRPr="00C3474A" w:rsidRDefault="002849A4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5071D3" w14:textId="77777777" w:rsidR="002849A4" w:rsidRPr="00C3474A" w:rsidRDefault="002849A4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2B57C9" w14:textId="77777777" w:rsidR="002849A4" w:rsidRPr="00C3474A" w:rsidRDefault="002849A4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D3A1B3" w14:textId="77777777" w:rsidR="002849A4" w:rsidRDefault="002849A4" w:rsidP="00222881">
            <w:r>
              <w:rPr>
                <w:lang w:val="ru-RU"/>
              </w:rPr>
              <w:t xml:space="preserve">15 </w:t>
            </w:r>
            <w:r w:rsidRPr="00490AD0">
              <w:rPr>
                <w:lang w:val="ru-RU"/>
              </w:rPr>
              <w:t>неделя</w:t>
            </w:r>
          </w:p>
        </w:tc>
      </w:tr>
      <w:tr w:rsidR="002849A4" w:rsidRPr="00C3474A" w14:paraId="4A8D6725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92B3E1" w14:textId="77777777" w:rsidR="002849A4" w:rsidRPr="00C3474A" w:rsidRDefault="002849A4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60.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0B7AE7" w14:textId="77777777" w:rsidR="002849A4" w:rsidRPr="00C3474A" w:rsidRDefault="002849A4" w:rsidP="006D7E8A">
            <w:pPr>
              <w:autoSpaceDE w:val="0"/>
              <w:autoSpaceDN w:val="0"/>
              <w:spacing w:before="98" w:after="0" w:line="360" w:lineRule="auto"/>
              <w:ind w:left="72" w:right="576"/>
              <w:rPr>
                <w:sz w:val="20"/>
                <w:szCs w:val="20"/>
              </w:rPr>
            </w:pPr>
            <w:proofErr w:type="spellStart"/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Таблица</w:t>
            </w:r>
            <w:proofErr w:type="spellEnd"/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умножения</w:t>
            </w:r>
            <w:proofErr w:type="spellEnd"/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пределах</w:t>
            </w:r>
            <w:proofErr w:type="spellEnd"/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 xml:space="preserve"> 20.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76EAA7" w14:textId="77777777" w:rsidR="002849A4" w:rsidRPr="00C3474A" w:rsidRDefault="002849A4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14D061" w14:textId="77777777" w:rsidR="002849A4" w:rsidRPr="00C3474A" w:rsidRDefault="002849A4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8AC631" w14:textId="77777777" w:rsidR="002849A4" w:rsidRPr="00C3474A" w:rsidRDefault="002849A4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E24567" w14:textId="77777777" w:rsidR="002849A4" w:rsidRDefault="002849A4" w:rsidP="00222881">
            <w:r>
              <w:rPr>
                <w:lang w:val="ru-RU"/>
              </w:rPr>
              <w:t xml:space="preserve">15 </w:t>
            </w:r>
            <w:r w:rsidRPr="00490AD0">
              <w:rPr>
                <w:lang w:val="ru-RU"/>
              </w:rPr>
              <w:t>неделя</w:t>
            </w:r>
          </w:p>
        </w:tc>
      </w:tr>
      <w:tr w:rsidR="002849A4" w:rsidRPr="00C3474A" w14:paraId="364C3207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BAD17B" w14:textId="77777777" w:rsidR="002849A4" w:rsidRPr="00C3474A" w:rsidRDefault="002849A4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61.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0329C2" w14:textId="77777777" w:rsidR="002849A4" w:rsidRPr="00C3474A" w:rsidRDefault="002849A4" w:rsidP="00C3474A">
            <w:pPr>
              <w:autoSpaceDE w:val="0"/>
              <w:autoSpaceDN w:val="0"/>
              <w:spacing w:before="98" w:after="0" w:line="360" w:lineRule="auto"/>
              <w:ind w:left="72" w:right="576"/>
              <w:rPr>
                <w:sz w:val="20"/>
                <w:szCs w:val="20"/>
              </w:rPr>
            </w:pPr>
            <w:proofErr w:type="spellStart"/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Деление</w:t>
            </w:r>
            <w:proofErr w:type="spellEnd"/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65DBA8" w14:textId="77777777" w:rsidR="002849A4" w:rsidRPr="00C3474A" w:rsidRDefault="002849A4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A89053" w14:textId="77777777" w:rsidR="002849A4" w:rsidRPr="00C3474A" w:rsidRDefault="002849A4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B5A740" w14:textId="77777777" w:rsidR="002849A4" w:rsidRPr="00C3474A" w:rsidRDefault="002849A4" w:rsidP="00C3474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DE400E" w14:textId="77777777" w:rsidR="002849A4" w:rsidRDefault="002849A4" w:rsidP="00222881">
            <w:r>
              <w:rPr>
                <w:lang w:val="ru-RU"/>
              </w:rPr>
              <w:t xml:space="preserve">16 </w:t>
            </w:r>
            <w:r w:rsidRPr="00490AD0">
              <w:rPr>
                <w:lang w:val="ru-RU"/>
              </w:rPr>
              <w:t>неделя</w:t>
            </w:r>
          </w:p>
        </w:tc>
      </w:tr>
    </w:tbl>
    <w:p w14:paraId="24280153" w14:textId="77777777" w:rsidR="00262DD5" w:rsidRPr="00C3474A" w:rsidRDefault="00262DD5" w:rsidP="00C3474A">
      <w:pPr>
        <w:autoSpaceDE w:val="0"/>
        <w:autoSpaceDN w:val="0"/>
        <w:spacing w:after="0" w:line="360" w:lineRule="auto"/>
        <w:rPr>
          <w:sz w:val="20"/>
          <w:szCs w:val="20"/>
        </w:rPr>
      </w:pPr>
    </w:p>
    <w:p w14:paraId="2DC78B45" w14:textId="77777777" w:rsidR="00262DD5" w:rsidRPr="00C3474A" w:rsidRDefault="00262DD5" w:rsidP="00C3474A">
      <w:pPr>
        <w:spacing w:line="360" w:lineRule="auto"/>
        <w:rPr>
          <w:sz w:val="20"/>
          <w:szCs w:val="20"/>
        </w:rPr>
        <w:sectPr w:rsidR="00262DD5" w:rsidRPr="00C3474A">
          <w:pgSz w:w="11900" w:h="16840"/>
          <w:pgMar w:top="284" w:right="650" w:bottom="43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B369FCB" w14:textId="77777777" w:rsidR="00262DD5" w:rsidRPr="00C3474A" w:rsidRDefault="00262DD5" w:rsidP="00C3474A">
      <w:pPr>
        <w:autoSpaceDE w:val="0"/>
        <w:autoSpaceDN w:val="0"/>
        <w:spacing w:after="66" w:line="360" w:lineRule="auto"/>
        <w:rPr>
          <w:sz w:val="20"/>
          <w:szCs w:val="20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</w:tblGrid>
      <w:tr w:rsidR="004F3AEF" w:rsidRPr="00C3474A" w14:paraId="391DB310" w14:textId="77777777" w:rsidTr="002849A4">
        <w:trPr>
          <w:trHeight w:hRule="exact" w:val="8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9D24C2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62.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980389" w14:textId="77777777" w:rsidR="004F3AEF" w:rsidRPr="00C3474A" w:rsidRDefault="002849A4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  <w:lang w:val="ru-RU"/>
              </w:rPr>
            </w:pPr>
            <w:r w:rsidRPr="00C3474A">
              <w:rPr>
                <w:sz w:val="20"/>
                <w:szCs w:val="20"/>
                <w:lang w:val="ru-RU"/>
              </w:rPr>
              <w:t xml:space="preserve">Полугодовой </w:t>
            </w:r>
            <w:r>
              <w:rPr>
                <w:sz w:val="20"/>
                <w:szCs w:val="20"/>
                <w:lang w:val="ru-RU"/>
              </w:rPr>
              <w:t>контроль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CC8F89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AB62D9" w14:textId="77777777" w:rsidR="004F3AEF" w:rsidRPr="002849A4" w:rsidRDefault="002849A4" w:rsidP="002849A4">
            <w:pPr>
              <w:spacing w:line="36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FBDDD9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7A9E74" w14:textId="77777777" w:rsidR="004F3AEF" w:rsidRDefault="004F3AEF" w:rsidP="004F3AEF">
            <w:r w:rsidRPr="00D7015B">
              <w:rPr>
                <w:lang w:val="ru-RU"/>
              </w:rPr>
              <w:t>16 неделя</w:t>
            </w:r>
          </w:p>
        </w:tc>
      </w:tr>
      <w:tr w:rsidR="004F3AEF" w:rsidRPr="00C3474A" w14:paraId="38D0EE77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6B4E5F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63.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AA5906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Деление на 2.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25EBBC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D159BF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6CD50B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35ECFA" w14:textId="77777777" w:rsidR="004F3AEF" w:rsidRDefault="004F3AEF" w:rsidP="004F3AEF">
            <w:r w:rsidRPr="00D7015B">
              <w:rPr>
                <w:lang w:val="ru-RU"/>
              </w:rPr>
              <w:t>16 неделя</w:t>
            </w:r>
          </w:p>
        </w:tc>
      </w:tr>
      <w:tr w:rsidR="004F3AEF" w:rsidRPr="00C3474A" w14:paraId="3366C039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59152F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64.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8E90A0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Деление на 2.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4F412F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849A0A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16561E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F26056" w14:textId="77777777" w:rsidR="004F3AEF" w:rsidRDefault="004F3AEF" w:rsidP="004F3AEF">
            <w:r w:rsidRPr="00D7015B">
              <w:rPr>
                <w:lang w:val="ru-RU"/>
              </w:rPr>
              <w:t>16 неделя</w:t>
            </w:r>
          </w:p>
        </w:tc>
      </w:tr>
      <w:tr w:rsidR="004F3AEF" w:rsidRPr="00C3474A" w14:paraId="28C59437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E923A7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65.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096216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Деление на 3.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04A41D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188FE7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556092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66833C" w14:textId="77777777" w:rsidR="004F3AEF" w:rsidRDefault="004F3AEF" w:rsidP="004F3AEF">
            <w:r>
              <w:rPr>
                <w:lang w:val="ru-RU"/>
              </w:rPr>
              <w:t xml:space="preserve">17 </w:t>
            </w:r>
            <w:r w:rsidRPr="00490AD0">
              <w:rPr>
                <w:lang w:val="ru-RU"/>
              </w:rPr>
              <w:t>неделя</w:t>
            </w:r>
          </w:p>
        </w:tc>
      </w:tr>
      <w:tr w:rsidR="004F3AEF" w:rsidRPr="00C3474A" w14:paraId="14862ECB" w14:textId="77777777" w:rsidTr="00BA3A23">
        <w:trPr>
          <w:trHeight w:hRule="exact" w:val="71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D3C411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66.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15A1F5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  <w:lang w:val="ru-RU"/>
              </w:rPr>
            </w:pPr>
            <w:r w:rsidRPr="00C3474A">
              <w:rPr>
                <w:sz w:val="20"/>
                <w:szCs w:val="20"/>
                <w:lang w:val="ru-RU"/>
              </w:rPr>
              <w:t>Проверочная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F30F6B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  <w:lang w:val="ru-RU"/>
              </w:rPr>
            </w:pPr>
            <w:r w:rsidRPr="00C3474A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A3466E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D1932D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07D514" w14:textId="77777777" w:rsidR="004F3AEF" w:rsidRDefault="004F3AEF" w:rsidP="004F3AEF">
            <w:r w:rsidRPr="00044DAA">
              <w:rPr>
                <w:lang w:val="ru-RU"/>
              </w:rPr>
              <w:t>17 неделя</w:t>
            </w:r>
          </w:p>
        </w:tc>
      </w:tr>
      <w:tr w:rsidR="004F3AEF" w:rsidRPr="00C3474A" w14:paraId="1C63F5F9" w14:textId="77777777">
        <w:trPr>
          <w:trHeight w:hRule="exact" w:val="494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BDE301" w14:textId="77777777" w:rsidR="004F3AEF" w:rsidRPr="00C3474A" w:rsidRDefault="004F3AEF" w:rsidP="004F3AEF">
            <w:pPr>
              <w:autoSpaceDE w:val="0"/>
              <w:autoSpaceDN w:val="0"/>
              <w:spacing w:before="100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67.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BAA595" w14:textId="77777777" w:rsidR="004F3AEF" w:rsidRPr="00C3474A" w:rsidRDefault="004F3AEF" w:rsidP="004F3AEF">
            <w:pPr>
              <w:autoSpaceDE w:val="0"/>
              <w:autoSpaceDN w:val="0"/>
              <w:spacing w:before="100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Деление на 3.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6F27A9" w14:textId="77777777" w:rsidR="004F3AEF" w:rsidRPr="00C3474A" w:rsidRDefault="004F3AEF" w:rsidP="004F3AEF">
            <w:pPr>
              <w:autoSpaceDE w:val="0"/>
              <w:autoSpaceDN w:val="0"/>
              <w:spacing w:before="100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5152C3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E0F0E8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86EDF7" w14:textId="77777777" w:rsidR="004F3AEF" w:rsidRDefault="004F3AEF" w:rsidP="004F3AEF">
            <w:r w:rsidRPr="00044DAA">
              <w:rPr>
                <w:lang w:val="ru-RU"/>
              </w:rPr>
              <w:t>17 неделя</w:t>
            </w:r>
          </w:p>
        </w:tc>
      </w:tr>
      <w:tr w:rsidR="004F3AEF" w:rsidRPr="00C3474A" w14:paraId="4803780A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E011BF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68.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15A062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 w:right="720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Делимое. Делитель. Частное.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B69AD4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5E9EF2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045AFD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239B23" w14:textId="77777777" w:rsidR="004F3AEF" w:rsidRDefault="004F3AEF" w:rsidP="004F3AEF">
            <w:r w:rsidRPr="00044DAA">
              <w:rPr>
                <w:lang w:val="ru-RU"/>
              </w:rPr>
              <w:t>17 неделя</w:t>
            </w:r>
          </w:p>
        </w:tc>
      </w:tr>
      <w:tr w:rsidR="004F3AEF" w:rsidRPr="00C3474A" w14:paraId="55A51923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20E7CE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69.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69B150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 w:right="720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Делимое. Делитель. Частное.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C41DFC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BF10CF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F49AE2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E6A718" w14:textId="77777777" w:rsidR="004F3AEF" w:rsidRDefault="004F3AEF" w:rsidP="004F3AEF">
            <w:r>
              <w:rPr>
                <w:lang w:val="ru-RU"/>
              </w:rPr>
              <w:t xml:space="preserve">18 </w:t>
            </w:r>
            <w:r w:rsidRPr="00490AD0">
              <w:rPr>
                <w:lang w:val="ru-RU"/>
              </w:rPr>
              <w:t>неделя</w:t>
            </w:r>
          </w:p>
        </w:tc>
      </w:tr>
      <w:tr w:rsidR="004F3AEF" w:rsidRPr="00C3474A" w14:paraId="367DE0AD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C23041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70.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C1ED9A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Деление на 4.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C50B6E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5456AC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8DEAEA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79D219" w14:textId="77777777" w:rsidR="004F3AEF" w:rsidRDefault="004F3AEF" w:rsidP="004F3AEF">
            <w:r w:rsidRPr="00CC061E">
              <w:rPr>
                <w:lang w:val="ru-RU"/>
              </w:rPr>
              <w:t>18 неделя</w:t>
            </w:r>
          </w:p>
        </w:tc>
      </w:tr>
      <w:tr w:rsidR="004F3AEF" w:rsidRPr="00C3474A" w14:paraId="0FBDA4E9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210D4A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71.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078B74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Деление на 4.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7DA420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0E484C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F8825E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AE4C9B" w14:textId="77777777" w:rsidR="004F3AEF" w:rsidRDefault="004F3AEF" w:rsidP="004F3AEF">
            <w:r w:rsidRPr="00CC061E">
              <w:rPr>
                <w:lang w:val="ru-RU"/>
              </w:rPr>
              <w:t>18 неделя</w:t>
            </w:r>
          </w:p>
        </w:tc>
      </w:tr>
      <w:tr w:rsidR="004F3AEF" w:rsidRPr="00C3474A" w14:paraId="624CDF6D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6C46DF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72.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E7DD1C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Деление на 5.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1A5E00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95163F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83261C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59D4FF" w14:textId="77777777" w:rsidR="004F3AEF" w:rsidRDefault="004F3AEF" w:rsidP="004F3AEF">
            <w:r w:rsidRPr="00CC061E">
              <w:rPr>
                <w:lang w:val="ru-RU"/>
              </w:rPr>
              <w:t>18 неделя</w:t>
            </w:r>
          </w:p>
        </w:tc>
      </w:tr>
      <w:tr w:rsidR="004F3AEF" w:rsidRPr="00C3474A" w14:paraId="5180ADBF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24398E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73.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C0D813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Деление на 5.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2E226C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EB7B0D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DC7844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FE9AAC" w14:textId="77777777" w:rsidR="004F3AEF" w:rsidRDefault="004F3AEF" w:rsidP="004F3AEF">
            <w:r>
              <w:rPr>
                <w:lang w:val="ru-RU"/>
              </w:rPr>
              <w:t xml:space="preserve">19 </w:t>
            </w:r>
            <w:r w:rsidRPr="00490AD0">
              <w:rPr>
                <w:lang w:val="ru-RU"/>
              </w:rPr>
              <w:t>неделя</w:t>
            </w:r>
          </w:p>
        </w:tc>
      </w:tr>
      <w:tr w:rsidR="004F3AEF" w:rsidRPr="00C3474A" w14:paraId="7B8D0511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965C7D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74.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671B07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 w:right="576"/>
              <w:rPr>
                <w:sz w:val="20"/>
                <w:szCs w:val="20"/>
                <w:lang w:val="ru-RU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Контрольная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849970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FF1284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C3474A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76079A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0E7AE2" w14:textId="77777777" w:rsidR="004F3AEF" w:rsidRDefault="004F3AEF" w:rsidP="004F3AEF">
            <w:r>
              <w:rPr>
                <w:lang w:val="ru-RU"/>
              </w:rPr>
              <w:t xml:space="preserve">19 </w:t>
            </w:r>
            <w:r w:rsidRPr="00490AD0">
              <w:rPr>
                <w:lang w:val="ru-RU"/>
              </w:rPr>
              <w:t>неделя</w:t>
            </w:r>
          </w:p>
        </w:tc>
      </w:tr>
      <w:tr w:rsidR="004F3AEF" w:rsidRPr="00C3474A" w14:paraId="541F8F73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085CA0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75.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D66548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Деление на 6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F83813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8BFE3A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A4E24B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8A2E50" w14:textId="77777777" w:rsidR="004F3AEF" w:rsidRDefault="004F3AEF" w:rsidP="004F3AEF">
            <w:r>
              <w:rPr>
                <w:lang w:val="ru-RU"/>
              </w:rPr>
              <w:t xml:space="preserve">19 </w:t>
            </w:r>
            <w:r w:rsidRPr="00490AD0">
              <w:rPr>
                <w:lang w:val="ru-RU"/>
              </w:rPr>
              <w:t>неделя</w:t>
            </w:r>
          </w:p>
        </w:tc>
      </w:tr>
      <w:tr w:rsidR="004F3AEF" w:rsidRPr="00C3474A" w14:paraId="6E2F9D38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CF0731" w14:textId="77777777" w:rsidR="004F3AEF" w:rsidRPr="00C3474A" w:rsidRDefault="004F3AEF" w:rsidP="004F3AEF">
            <w:pPr>
              <w:autoSpaceDE w:val="0"/>
              <w:autoSpaceDN w:val="0"/>
              <w:spacing w:before="100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76.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53C986" w14:textId="77777777" w:rsidR="004F3AEF" w:rsidRPr="00C3474A" w:rsidRDefault="004F3AEF" w:rsidP="004F3AEF">
            <w:pPr>
              <w:autoSpaceDE w:val="0"/>
              <w:autoSpaceDN w:val="0"/>
              <w:spacing w:before="100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Деление на 6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671B02" w14:textId="77777777" w:rsidR="004F3AEF" w:rsidRPr="00C3474A" w:rsidRDefault="004F3AEF" w:rsidP="004F3AEF">
            <w:pPr>
              <w:autoSpaceDE w:val="0"/>
              <w:autoSpaceDN w:val="0"/>
              <w:spacing w:before="100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83E2FC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A7AD6B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B4D3D7" w14:textId="77777777" w:rsidR="004F3AEF" w:rsidRDefault="004F3AEF" w:rsidP="004F3AEF">
            <w:r>
              <w:rPr>
                <w:lang w:val="ru-RU"/>
              </w:rPr>
              <w:t xml:space="preserve">19 </w:t>
            </w:r>
            <w:r w:rsidRPr="00490AD0">
              <w:rPr>
                <w:lang w:val="ru-RU"/>
              </w:rPr>
              <w:t>неделя</w:t>
            </w:r>
          </w:p>
        </w:tc>
      </w:tr>
      <w:tr w:rsidR="004F3AEF" w:rsidRPr="00C3474A" w14:paraId="774D98E4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AF5D71" w14:textId="77777777" w:rsidR="004F3AEF" w:rsidRPr="00C3474A" w:rsidRDefault="004F3AEF" w:rsidP="004F3AEF">
            <w:pPr>
              <w:autoSpaceDE w:val="0"/>
              <w:autoSpaceDN w:val="0"/>
              <w:spacing w:before="100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77.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A07869" w14:textId="77777777" w:rsidR="004F3AEF" w:rsidRPr="00C3474A" w:rsidRDefault="004F3AEF" w:rsidP="004F3AEF">
            <w:pPr>
              <w:autoSpaceDE w:val="0"/>
              <w:autoSpaceDN w:val="0"/>
              <w:spacing w:before="100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Деление на 7,8,9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385578" w14:textId="77777777" w:rsidR="004F3AEF" w:rsidRPr="00C3474A" w:rsidRDefault="004F3AEF" w:rsidP="004F3AEF">
            <w:pPr>
              <w:autoSpaceDE w:val="0"/>
              <w:autoSpaceDN w:val="0"/>
              <w:spacing w:before="100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33CA11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DBB01C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001C61" w14:textId="77777777" w:rsidR="004F3AEF" w:rsidRDefault="004F3AEF" w:rsidP="004F3AEF">
            <w:r>
              <w:rPr>
                <w:lang w:val="ru-RU"/>
              </w:rPr>
              <w:t xml:space="preserve">20 </w:t>
            </w:r>
            <w:r w:rsidRPr="00490AD0">
              <w:rPr>
                <w:lang w:val="ru-RU"/>
              </w:rPr>
              <w:t>неделя</w:t>
            </w:r>
          </w:p>
        </w:tc>
      </w:tr>
      <w:tr w:rsidR="004F3AEF" w:rsidRPr="00C3474A" w14:paraId="0880AD41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EF52FE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78.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4FD754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Деление на 7,8,9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049180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4EA920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BB115C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95BD02" w14:textId="77777777" w:rsidR="004F3AEF" w:rsidRDefault="004F3AEF" w:rsidP="004F3AEF">
            <w:r w:rsidRPr="000D29DB">
              <w:rPr>
                <w:lang w:val="ru-RU"/>
              </w:rPr>
              <w:t>20 неделя</w:t>
            </w:r>
          </w:p>
        </w:tc>
      </w:tr>
      <w:tr w:rsidR="004F3AEF" w:rsidRPr="00C3474A" w14:paraId="04039486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833A94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79.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6B20CD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 w:right="720"/>
              <w:rPr>
                <w:sz w:val="20"/>
                <w:szCs w:val="20"/>
                <w:lang w:val="ru-RU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Задачи в одно и два действия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D61491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DFCC13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A4E718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4256AA" w14:textId="77777777" w:rsidR="004F3AEF" w:rsidRDefault="004F3AEF" w:rsidP="004F3AEF">
            <w:r w:rsidRPr="000D29DB">
              <w:rPr>
                <w:lang w:val="ru-RU"/>
              </w:rPr>
              <w:t>20 неделя</w:t>
            </w:r>
          </w:p>
        </w:tc>
      </w:tr>
      <w:tr w:rsidR="004F3AEF" w:rsidRPr="00C3474A" w14:paraId="050CADF6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58737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80.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00F4BE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 w:right="576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Задачи на нахождение остатка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B9D37F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F38B00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284D01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1ED636" w14:textId="77777777" w:rsidR="004F3AEF" w:rsidRDefault="004F3AEF" w:rsidP="004F3AEF">
            <w:r w:rsidRPr="000D29DB">
              <w:rPr>
                <w:lang w:val="ru-RU"/>
              </w:rPr>
              <w:t>20 неделя</w:t>
            </w:r>
          </w:p>
        </w:tc>
      </w:tr>
      <w:tr w:rsidR="004F3AEF" w:rsidRPr="00C3474A" w14:paraId="486BEA48" w14:textId="77777777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7A6FC3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81.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1E6AED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 w:right="576"/>
              <w:rPr>
                <w:sz w:val="20"/>
                <w:szCs w:val="20"/>
                <w:lang w:val="ru-RU"/>
              </w:rPr>
            </w:pPr>
            <w:r w:rsidRPr="00C3474A">
              <w:rPr>
                <w:sz w:val="20"/>
                <w:szCs w:val="20"/>
                <w:lang w:val="ru-RU"/>
              </w:rPr>
              <w:t>Проверочная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F8CCD5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  <w:lang w:val="ru-RU"/>
              </w:rPr>
            </w:pPr>
            <w:r w:rsidRPr="00C3474A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D6CCD6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7D1632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C937BC" w14:textId="77777777" w:rsidR="004F3AEF" w:rsidRDefault="004F3AEF" w:rsidP="004F3AEF">
            <w:r>
              <w:rPr>
                <w:lang w:val="ru-RU"/>
              </w:rPr>
              <w:t xml:space="preserve">21 </w:t>
            </w:r>
            <w:r w:rsidRPr="00490AD0">
              <w:rPr>
                <w:lang w:val="ru-RU"/>
              </w:rPr>
              <w:t>неделя</w:t>
            </w:r>
          </w:p>
        </w:tc>
      </w:tr>
    </w:tbl>
    <w:p w14:paraId="6F07B4D4" w14:textId="77777777" w:rsidR="00262DD5" w:rsidRPr="00C3474A" w:rsidRDefault="00262DD5" w:rsidP="00C3474A">
      <w:pPr>
        <w:autoSpaceDE w:val="0"/>
        <w:autoSpaceDN w:val="0"/>
        <w:spacing w:after="0" w:line="360" w:lineRule="auto"/>
        <w:rPr>
          <w:sz w:val="20"/>
          <w:szCs w:val="20"/>
        </w:rPr>
      </w:pPr>
    </w:p>
    <w:p w14:paraId="15B11FB4" w14:textId="77777777" w:rsidR="00262DD5" w:rsidRPr="00C3474A" w:rsidRDefault="00262DD5" w:rsidP="00C3474A">
      <w:pPr>
        <w:autoSpaceDE w:val="0"/>
        <w:autoSpaceDN w:val="0"/>
        <w:spacing w:after="66" w:line="360" w:lineRule="auto"/>
        <w:rPr>
          <w:sz w:val="20"/>
          <w:szCs w:val="20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</w:tblGrid>
      <w:tr w:rsidR="004F3AEF" w:rsidRPr="00C3474A" w14:paraId="246A0DC4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1A0B71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82.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35B9BA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 w:right="432"/>
              <w:rPr>
                <w:sz w:val="20"/>
                <w:szCs w:val="20"/>
                <w:lang w:val="ru-RU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Задачи на увеличение и уменьшение числа на несколько единиц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22FFF2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C1A58E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F90CBB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6A3B19" w14:textId="77777777" w:rsidR="004F3AEF" w:rsidRDefault="004F3AEF" w:rsidP="004F3AEF">
            <w:r w:rsidRPr="008165F3">
              <w:rPr>
                <w:lang w:val="ru-RU"/>
              </w:rPr>
              <w:t>21 неделя</w:t>
            </w:r>
          </w:p>
        </w:tc>
      </w:tr>
      <w:tr w:rsidR="004F3AEF" w:rsidRPr="00C3474A" w14:paraId="1E21C1A9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9EF052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83.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7644A4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  <w:lang w:val="ru-RU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Задачи на нахождение </w:t>
            </w:r>
            <w:r w:rsidRPr="00C3474A">
              <w:rPr>
                <w:sz w:val="20"/>
                <w:szCs w:val="20"/>
                <w:lang w:val="ru-RU"/>
              </w:rPr>
              <w:br/>
            </w: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неизвестного слагаемого и вычитаемого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343306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965927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E6FD44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8EFA37" w14:textId="77777777" w:rsidR="004F3AEF" w:rsidRDefault="004F3AEF" w:rsidP="004F3AEF">
            <w:r w:rsidRPr="008165F3">
              <w:rPr>
                <w:lang w:val="ru-RU"/>
              </w:rPr>
              <w:t>21 неделя</w:t>
            </w:r>
          </w:p>
        </w:tc>
      </w:tr>
      <w:tr w:rsidR="004F3AEF" w:rsidRPr="00C3474A" w14:paraId="2C0E1ADA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0F3448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84.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55775D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 w:right="720"/>
              <w:rPr>
                <w:sz w:val="20"/>
                <w:szCs w:val="20"/>
                <w:lang w:val="ru-RU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Составные задачи на нахождение суммы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D0F006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94C35C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178E91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C52AF7" w14:textId="77777777" w:rsidR="004F3AEF" w:rsidRDefault="004F3AEF" w:rsidP="004F3AEF">
            <w:r w:rsidRPr="008165F3">
              <w:rPr>
                <w:lang w:val="ru-RU"/>
              </w:rPr>
              <w:t>21 неделя</w:t>
            </w:r>
          </w:p>
        </w:tc>
      </w:tr>
      <w:tr w:rsidR="004F3AEF" w:rsidRPr="00C3474A" w14:paraId="04FB443B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28DDDC" w14:textId="77777777" w:rsidR="004F3AEF" w:rsidRPr="00C3474A" w:rsidRDefault="004F3AEF" w:rsidP="004F3AEF">
            <w:pPr>
              <w:autoSpaceDE w:val="0"/>
              <w:autoSpaceDN w:val="0"/>
              <w:spacing w:before="100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85.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D41166" w14:textId="77777777" w:rsidR="004F3AEF" w:rsidRPr="00C3474A" w:rsidRDefault="004F3AEF" w:rsidP="004F3AEF">
            <w:pPr>
              <w:autoSpaceDE w:val="0"/>
              <w:autoSpaceDN w:val="0"/>
              <w:spacing w:before="100" w:after="0" w:line="360" w:lineRule="auto"/>
              <w:ind w:left="72" w:right="576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Задачи на разностное сравнение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AC2CAD" w14:textId="77777777" w:rsidR="004F3AEF" w:rsidRPr="00C3474A" w:rsidRDefault="004F3AEF" w:rsidP="004F3AEF">
            <w:pPr>
              <w:autoSpaceDE w:val="0"/>
              <w:autoSpaceDN w:val="0"/>
              <w:spacing w:before="100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3AD2A6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AFF010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9973C5" w14:textId="77777777" w:rsidR="004F3AEF" w:rsidRDefault="004F3AEF" w:rsidP="004F3AEF">
            <w:r>
              <w:rPr>
                <w:lang w:val="ru-RU"/>
              </w:rPr>
              <w:t xml:space="preserve">22 </w:t>
            </w:r>
            <w:r w:rsidRPr="00490AD0">
              <w:rPr>
                <w:lang w:val="ru-RU"/>
              </w:rPr>
              <w:t>неделя</w:t>
            </w:r>
          </w:p>
        </w:tc>
      </w:tr>
      <w:tr w:rsidR="004F3AEF" w:rsidRPr="00C3474A" w14:paraId="51C34368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7541FB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86.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711D03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Задачи на умножение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72EC55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E15677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BEE80C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D905E0" w14:textId="77777777" w:rsidR="004F3AEF" w:rsidRDefault="004F3AEF" w:rsidP="004F3AEF">
            <w:r w:rsidRPr="0040671D">
              <w:rPr>
                <w:lang w:val="ru-RU"/>
              </w:rPr>
              <w:t>22 неделя</w:t>
            </w:r>
          </w:p>
        </w:tc>
      </w:tr>
      <w:tr w:rsidR="004F3AEF" w:rsidRPr="00C3474A" w14:paraId="5EE9EF9C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FDCF3D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87.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042491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Задачи на умножение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FB7423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A35C06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0E2EF0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2BA873" w14:textId="77777777" w:rsidR="004F3AEF" w:rsidRDefault="004F3AEF" w:rsidP="004F3AEF">
            <w:r w:rsidRPr="0040671D">
              <w:rPr>
                <w:lang w:val="ru-RU"/>
              </w:rPr>
              <w:t>22 неделя</w:t>
            </w:r>
          </w:p>
        </w:tc>
      </w:tr>
      <w:tr w:rsidR="004F3AEF" w:rsidRPr="00C3474A" w14:paraId="79BAC70A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9A177A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88.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837B0F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Задачи на деление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14E331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5C8221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F8EFBA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117B7A" w14:textId="77777777" w:rsidR="004F3AEF" w:rsidRDefault="004F3AEF" w:rsidP="004F3AEF">
            <w:r w:rsidRPr="0040671D">
              <w:rPr>
                <w:lang w:val="ru-RU"/>
              </w:rPr>
              <w:t>22 неделя</w:t>
            </w:r>
          </w:p>
        </w:tc>
      </w:tr>
      <w:tr w:rsidR="004F3AEF" w:rsidRPr="00C3474A" w14:paraId="55710F0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72D507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89.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6333E7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Задачи на деление.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CAEDE6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156740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26BBCC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FF47C4" w14:textId="77777777" w:rsidR="004F3AEF" w:rsidRDefault="004F3AEF" w:rsidP="004F3AEF">
            <w:r>
              <w:rPr>
                <w:lang w:val="ru-RU"/>
              </w:rPr>
              <w:t xml:space="preserve">23 </w:t>
            </w:r>
            <w:r w:rsidRPr="00490AD0">
              <w:rPr>
                <w:lang w:val="ru-RU"/>
              </w:rPr>
              <w:t>неделя</w:t>
            </w:r>
          </w:p>
        </w:tc>
      </w:tr>
      <w:tr w:rsidR="004F3AEF" w:rsidRPr="00C3474A" w14:paraId="1EF53302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5B78A8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90.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30A670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Взаимообратные задачи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6DF5A0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74B3EC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273270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C6B406" w14:textId="77777777" w:rsidR="004F3AEF" w:rsidRDefault="004F3AEF" w:rsidP="004F3AEF">
            <w:r w:rsidRPr="00E30FE1">
              <w:rPr>
                <w:lang w:val="ru-RU"/>
              </w:rPr>
              <w:t>23 неделя</w:t>
            </w:r>
          </w:p>
        </w:tc>
      </w:tr>
      <w:tr w:rsidR="004F3AEF" w:rsidRPr="00C3474A" w14:paraId="6C2F2F53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B28BA0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91.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A33FEF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  <w:lang w:val="ru-RU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Контрольная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D88040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BCFB95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0C3EFF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D99B7F" w14:textId="77777777" w:rsidR="004F3AEF" w:rsidRDefault="004F3AEF" w:rsidP="004F3AEF">
            <w:r w:rsidRPr="00E30FE1">
              <w:rPr>
                <w:lang w:val="ru-RU"/>
              </w:rPr>
              <w:t>23 неделя</w:t>
            </w:r>
          </w:p>
        </w:tc>
      </w:tr>
      <w:tr w:rsidR="004F3AEF" w:rsidRPr="00C3474A" w14:paraId="5D937B9B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377B56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92.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837992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Точка. Прямая.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DB9C06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FD5EAE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262482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536D43" w14:textId="77777777" w:rsidR="004F3AEF" w:rsidRDefault="004F3AEF" w:rsidP="004F3AEF">
            <w:r w:rsidRPr="00E30FE1">
              <w:rPr>
                <w:lang w:val="ru-RU"/>
              </w:rPr>
              <w:t>23 неделя</w:t>
            </w:r>
          </w:p>
        </w:tc>
      </w:tr>
      <w:tr w:rsidR="004F3AEF" w:rsidRPr="00C3474A" w14:paraId="48F42EE3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F9C218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93.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981C49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Точка. Прямая.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82093D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A95894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B80381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6B2842" w14:textId="77777777" w:rsidR="004F3AEF" w:rsidRDefault="004F3AEF" w:rsidP="004F3AEF">
            <w:r>
              <w:rPr>
                <w:lang w:val="ru-RU"/>
              </w:rPr>
              <w:t xml:space="preserve">24 </w:t>
            </w:r>
            <w:r w:rsidRPr="00490AD0">
              <w:rPr>
                <w:lang w:val="ru-RU"/>
              </w:rPr>
              <w:t>неделя</w:t>
            </w:r>
          </w:p>
        </w:tc>
      </w:tr>
      <w:tr w:rsidR="004F3AEF" w:rsidRPr="00C3474A" w14:paraId="4E8F1DF9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B79C2C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94.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EF186E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Отрезок.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8902A2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36F66A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981A32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31DA42" w14:textId="77777777" w:rsidR="004F3AEF" w:rsidRDefault="004F3AEF" w:rsidP="004F3AEF">
            <w:r w:rsidRPr="00226E63">
              <w:rPr>
                <w:lang w:val="ru-RU"/>
              </w:rPr>
              <w:t>24 неделя</w:t>
            </w:r>
          </w:p>
        </w:tc>
      </w:tr>
      <w:tr w:rsidR="004F3AEF" w:rsidRPr="00C3474A" w14:paraId="61F83156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7DA702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95.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7CD17D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Отрезок.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7D997A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75BAD5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8D4B3A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8BE5B6" w14:textId="77777777" w:rsidR="004F3AEF" w:rsidRDefault="004F3AEF" w:rsidP="004F3AEF">
            <w:r w:rsidRPr="00226E63">
              <w:rPr>
                <w:lang w:val="ru-RU"/>
              </w:rPr>
              <w:t>24 неделя</w:t>
            </w:r>
          </w:p>
        </w:tc>
      </w:tr>
      <w:tr w:rsidR="004F3AEF" w:rsidRPr="00C3474A" w14:paraId="068BFF5D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898F41" w14:textId="77777777" w:rsidR="004F3AEF" w:rsidRPr="00C3474A" w:rsidRDefault="004F3AEF" w:rsidP="004F3AEF">
            <w:pPr>
              <w:autoSpaceDE w:val="0"/>
              <w:autoSpaceDN w:val="0"/>
              <w:spacing w:before="100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96.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497060" w14:textId="77777777" w:rsidR="004F3AEF" w:rsidRPr="00C3474A" w:rsidRDefault="004F3AEF" w:rsidP="004F3AEF">
            <w:pPr>
              <w:autoSpaceDE w:val="0"/>
              <w:autoSpaceDN w:val="0"/>
              <w:spacing w:before="100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Луч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6902D2" w14:textId="77777777" w:rsidR="004F3AEF" w:rsidRPr="00C3474A" w:rsidRDefault="004F3AEF" w:rsidP="004F3AEF">
            <w:pPr>
              <w:autoSpaceDE w:val="0"/>
              <w:autoSpaceDN w:val="0"/>
              <w:spacing w:before="100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9DF427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AC490B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7B12C6" w14:textId="77777777" w:rsidR="004F3AEF" w:rsidRDefault="004F3AEF" w:rsidP="004F3AEF">
            <w:r w:rsidRPr="00226E63">
              <w:rPr>
                <w:lang w:val="ru-RU"/>
              </w:rPr>
              <w:t>24 неделя</w:t>
            </w:r>
          </w:p>
        </w:tc>
      </w:tr>
      <w:tr w:rsidR="004F3AEF" w:rsidRPr="00C3474A" w14:paraId="55653547" w14:textId="77777777">
        <w:trPr>
          <w:trHeight w:hRule="exact"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D04690" w14:textId="77777777" w:rsidR="004F3AEF" w:rsidRPr="00C3474A" w:rsidRDefault="004F3AEF" w:rsidP="004F3AEF">
            <w:pPr>
              <w:autoSpaceDE w:val="0"/>
              <w:autoSpaceDN w:val="0"/>
              <w:spacing w:before="100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97.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2FC97F" w14:textId="77777777" w:rsidR="004F3AEF" w:rsidRPr="00C3474A" w:rsidRDefault="004F3AEF" w:rsidP="004F3AEF">
            <w:pPr>
              <w:autoSpaceDE w:val="0"/>
              <w:autoSpaceDN w:val="0"/>
              <w:spacing w:before="100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Прямая. Луч. Отрезок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51D60B" w14:textId="77777777" w:rsidR="004F3AEF" w:rsidRPr="00C3474A" w:rsidRDefault="004F3AEF" w:rsidP="004F3AEF">
            <w:pPr>
              <w:autoSpaceDE w:val="0"/>
              <w:autoSpaceDN w:val="0"/>
              <w:spacing w:before="100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8D33B7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05FDE0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E940BB" w14:textId="77777777" w:rsidR="004F3AEF" w:rsidRDefault="004F3AEF" w:rsidP="004F3AEF">
            <w:r>
              <w:rPr>
                <w:lang w:val="ru-RU"/>
              </w:rPr>
              <w:t xml:space="preserve">25 </w:t>
            </w:r>
            <w:r w:rsidRPr="00490AD0">
              <w:rPr>
                <w:lang w:val="ru-RU"/>
              </w:rPr>
              <w:t>неделя</w:t>
            </w:r>
          </w:p>
        </w:tc>
      </w:tr>
      <w:tr w:rsidR="004F3AEF" w:rsidRPr="00C3474A" w14:paraId="45C63FE3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B9BBA3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98.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6023B2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Прямая. Луч. Отрезок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464872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55FCA7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CA7832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71F4BA" w14:textId="77777777" w:rsidR="004F3AEF" w:rsidRDefault="004F3AEF" w:rsidP="004F3AEF">
            <w:r w:rsidRPr="001C0EA5">
              <w:rPr>
                <w:lang w:val="ru-RU"/>
              </w:rPr>
              <w:t>25 неделя</w:t>
            </w:r>
          </w:p>
        </w:tc>
      </w:tr>
      <w:tr w:rsidR="004F3AEF" w:rsidRPr="00C3474A" w14:paraId="4CDE727C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8DC9C5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99.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827066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Ломаная. Длина ломаной.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1EA6C4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F05909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949213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B4D1B8" w14:textId="77777777" w:rsidR="004F3AEF" w:rsidRDefault="004F3AEF" w:rsidP="004F3AEF">
            <w:r w:rsidRPr="001C0EA5">
              <w:rPr>
                <w:lang w:val="ru-RU"/>
              </w:rPr>
              <w:t>25 неделя</w:t>
            </w:r>
          </w:p>
        </w:tc>
      </w:tr>
      <w:tr w:rsidR="004F3AEF" w:rsidRPr="00C3474A" w14:paraId="27C89F9F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DAD598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100.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40D3D4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Ломаная. Длина ломаной.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0B3AEA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E0071C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7DB0C9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F3F347" w14:textId="77777777" w:rsidR="004F3AEF" w:rsidRDefault="004F3AEF" w:rsidP="004F3AEF">
            <w:r w:rsidRPr="001C0EA5">
              <w:rPr>
                <w:lang w:val="ru-RU"/>
              </w:rPr>
              <w:t>25 неделя</w:t>
            </w:r>
          </w:p>
        </w:tc>
      </w:tr>
      <w:tr w:rsidR="004F3AEF" w:rsidRPr="00C3474A" w14:paraId="7CD69CAE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A04C69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101.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A03414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Ломаная. Длина ломаной.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FADE99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3A6CAC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67DB33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510FC3" w14:textId="77777777" w:rsidR="004F3AEF" w:rsidRDefault="004F3AEF" w:rsidP="004F3AEF">
            <w:r>
              <w:rPr>
                <w:lang w:val="ru-RU"/>
              </w:rPr>
              <w:t xml:space="preserve">26 </w:t>
            </w:r>
            <w:r w:rsidRPr="00490AD0">
              <w:rPr>
                <w:lang w:val="ru-RU"/>
              </w:rPr>
              <w:t>неделя</w:t>
            </w:r>
          </w:p>
        </w:tc>
      </w:tr>
      <w:tr w:rsidR="004F3AEF" w:rsidRPr="00C3474A" w14:paraId="4225F94A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45AE54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102.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3DB4BE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Ломаная. Длина ломаной.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4BA9E7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C1C455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95BA4E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1942D6" w14:textId="77777777" w:rsidR="004F3AEF" w:rsidRDefault="004F3AEF" w:rsidP="004F3AEF">
            <w:r w:rsidRPr="000A00C4">
              <w:rPr>
                <w:lang w:val="ru-RU"/>
              </w:rPr>
              <w:t>26 неделя</w:t>
            </w:r>
          </w:p>
        </w:tc>
      </w:tr>
      <w:tr w:rsidR="004F3AEF" w:rsidRPr="00C3474A" w14:paraId="33A924B7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D954F0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103.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9C58D9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Прямоугольник. Квадрат.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09589F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9992CC" w14:textId="77777777" w:rsidR="004F3AEF" w:rsidRPr="00C3474A" w:rsidRDefault="004F3AEF" w:rsidP="004F3A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A15714" w14:textId="77777777" w:rsidR="004F3AEF" w:rsidRPr="00C3474A" w:rsidRDefault="004F3AEF" w:rsidP="004F3AEF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96723B" w14:textId="77777777" w:rsidR="004F3AEF" w:rsidRDefault="004F3AEF" w:rsidP="004F3AEF">
            <w:r w:rsidRPr="000A00C4">
              <w:rPr>
                <w:lang w:val="ru-RU"/>
              </w:rPr>
              <w:t>26 неделя</w:t>
            </w:r>
          </w:p>
        </w:tc>
      </w:tr>
    </w:tbl>
    <w:p w14:paraId="7AF24DE1" w14:textId="77777777" w:rsidR="00262DD5" w:rsidRPr="00C3474A" w:rsidRDefault="00262DD5" w:rsidP="00C3474A">
      <w:pPr>
        <w:autoSpaceDE w:val="0"/>
        <w:autoSpaceDN w:val="0"/>
        <w:spacing w:after="0" w:line="360" w:lineRule="auto"/>
        <w:rPr>
          <w:sz w:val="20"/>
          <w:szCs w:val="20"/>
        </w:rPr>
      </w:pPr>
    </w:p>
    <w:p w14:paraId="3CA2A2EE" w14:textId="77777777" w:rsidR="00262DD5" w:rsidRPr="00C3474A" w:rsidRDefault="00262DD5" w:rsidP="00C3474A">
      <w:pPr>
        <w:spacing w:line="360" w:lineRule="auto"/>
        <w:rPr>
          <w:sz w:val="20"/>
          <w:szCs w:val="20"/>
        </w:rPr>
        <w:sectPr w:rsidR="00262DD5" w:rsidRPr="00C3474A">
          <w:pgSz w:w="11900" w:h="16840"/>
          <w:pgMar w:top="284" w:right="650" w:bottom="36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6515768" w14:textId="77777777" w:rsidR="00262DD5" w:rsidRPr="00C3474A" w:rsidRDefault="00262DD5" w:rsidP="00C3474A">
      <w:pPr>
        <w:autoSpaceDE w:val="0"/>
        <w:autoSpaceDN w:val="0"/>
        <w:spacing w:after="66" w:line="360" w:lineRule="auto"/>
        <w:rPr>
          <w:sz w:val="20"/>
          <w:szCs w:val="20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</w:tblGrid>
      <w:tr w:rsidR="003C12BB" w:rsidRPr="00C3474A" w14:paraId="2ADAF1B0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930D8B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104.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7B6263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Прямоугольник. Квадрат.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7A6872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05E09E" w14:textId="77777777" w:rsidR="003C12BB" w:rsidRPr="00C3474A" w:rsidRDefault="003C12BB" w:rsidP="003C12B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86C2F9" w14:textId="77777777" w:rsidR="003C12BB" w:rsidRPr="00C3474A" w:rsidRDefault="003C12BB" w:rsidP="003C12B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F29F6D" w14:textId="77777777" w:rsidR="003C12BB" w:rsidRDefault="003C12BB" w:rsidP="003C12BB">
            <w:r w:rsidRPr="000A00C4">
              <w:rPr>
                <w:lang w:val="ru-RU"/>
              </w:rPr>
              <w:t>26 неделя</w:t>
            </w:r>
          </w:p>
        </w:tc>
      </w:tr>
      <w:tr w:rsidR="003C12BB" w:rsidRPr="00C3474A" w14:paraId="2819DF5D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76C5A7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105.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8973E7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Прямоугольник. Квадрат.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3055C3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56E271" w14:textId="77777777" w:rsidR="003C12BB" w:rsidRPr="00C3474A" w:rsidRDefault="003C12BB" w:rsidP="003C12B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3A09A1" w14:textId="77777777" w:rsidR="003C12BB" w:rsidRPr="00C3474A" w:rsidRDefault="003C12BB" w:rsidP="003C12B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9033A4" w14:textId="77777777" w:rsidR="003C12BB" w:rsidRDefault="003C12BB" w:rsidP="003C12BB">
            <w:r>
              <w:rPr>
                <w:lang w:val="ru-RU"/>
              </w:rPr>
              <w:t xml:space="preserve">27 </w:t>
            </w:r>
            <w:r w:rsidRPr="00490AD0">
              <w:rPr>
                <w:lang w:val="ru-RU"/>
              </w:rPr>
              <w:t>неделя</w:t>
            </w:r>
          </w:p>
        </w:tc>
      </w:tr>
      <w:tr w:rsidR="003C12BB" w:rsidRPr="00C3474A" w14:paraId="1AC96FCB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9AC2E3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106.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33389B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Периметр многоугольника.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0F90B7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2F805D" w14:textId="77777777" w:rsidR="003C12BB" w:rsidRPr="00C3474A" w:rsidRDefault="003C12BB" w:rsidP="003C12B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5C5F5A" w14:textId="77777777" w:rsidR="003C12BB" w:rsidRPr="00C3474A" w:rsidRDefault="003C12BB" w:rsidP="003C12B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C2EB4B" w14:textId="77777777" w:rsidR="003C12BB" w:rsidRDefault="003C12BB" w:rsidP="003C12BB">
            <w:r w:rsidRPr="0060197D">
              <w:rPr>
                <w:lang w:val="ru-RU"/>
              </w:rPr>
              <w:t>27 неделя</w:t>
            </w:r>
          </w:p>
        </w:tc>
      </w:tr>
      <w:tr w:rsidR="003C12BB" w:rsidRPr="00C3474A" w14:paraId="27C2E9AC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D28687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107.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7FC354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Периметр многоугольника.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756900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49E5AA" w14:textId="77777777" w:rsidR="003C12BB" w:rsidRPr="00C3474A" w:rsidRDefault="003C12BB" w:rsidP="003C12B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FC7B3B" w14:textId="77777777" w:rsidR="003C12BB" w:rsidRPr="00C3474A" w:rsidRDefault="003C12BB" w:rsidP="003C12B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10636B" w14:textId="77777777" w:rsidR="003C12BB" w:rsidRDefault="003C12BB" w:rsidP="003C12BB">
            <w:r w:rsidRPr="0060197D">
              <w:rPr>
                <w:lang w:val="ru-RU"/>
              </w:rPr>
              <w:t>27 неделя</w:t>
            </w:r>
          </w:p>
        </w:tc>
      </w:tr>
      <w:tr w:rsidR="003C12BB" w:rsidRPr="00C3474A" w14:paraId="4067C2B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8B313D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108.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ECF57C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Периметр многоугольника.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92677F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9937A0" w14:textId="77777777" w:rsidR="003C12BB" w:rsidRPr="00C3474A" w:rsidRDefault="003C12BB" w:rsidP="003C12B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F7A95A" w14:textId="77777777" w:rsidR="003C12BB" w:rsidRPr="00C3474A" w:rsidRDefault="003C12BB" w:rsidP="003C12B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28AC52" w14:textId="77777777" w:rsidR="003C12BB" w:rsidRDefault="003C12BB" w:rsidP="003C12BB">
            <w:r w:rsidRPr="0060197D">
              <w:rPr>
                <w:lang w:val="ru-RU"/>
              </w:rPr>
              <w:t>27 неделя</w:t>
            </w:r>
          </w:p>
        </w:tc>
      </w:tr>
      <w:tr w:rsidR="003C12BB" w:rsidRPr="00C3474A" w14:paraId="69EFD4C7" w14:textId="77777777">
        <w:trPr>
          <w:trHeight w:hRule="exact"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A4F8B5" w14:textId="77777777" w:rsidR="003C12BB" w:rsidRPr="00C3474A" w:rsidRDefault="003C12BB" w:rsidP="003C12BB">
            <w:pPr>
              <w:autoSpaceDE w:val="0"/>
              <w:autoSpaceDN w:val="0"/>
              <w:spacing w:before="100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109.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E633FC" w14:textId="77777777" w:rsidR="003C12BB" w:rsidRPr="00C3474A" w:rsidRDefault="003C12BB" w:rsidP="003C12BB">
            <w:pPr>
              <w:autoSpaceDE w:val="0"/>
              <w:autoSpaceDN w:val="0"/>
              <w:spacing w:before="100" w:after="0" w:line="360" w:lineRule="auto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Периметр многоугольника.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652A88" w14:textId="77777777" w:rsidR="003C12BB" w:rsidRPr="00C3474A" w:rsidRDefault="003C12BB" w:rsidP="003C12BB">
            <w:pPr>
              <w:autoSpaceDE w:val="0"/>
              <w:autoSpaceDN w:val="0"/>
              <w:spacing w:before="100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1D7108" w14:textId="77777777" w:rsidR="003C12BB" w:rsidRPr="00C3474A" w:rsidRDefault="003C12BB" w:rsidP="003C12B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8620A3" w14:textId="77777777" w:rsidR="003C12BB" w:rsidRPr="00C3474A" w:rsidRDefault="003C12BB" w:rsidP="003C12B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9EFA29" w14:textId="77777777" w:rsidR="003C12BB" w:rsidRDefault="003C12BB" w:rsidP="003C12BB">
            <w:r>
              <w:rPr>
                <w:lang w:val="ru-RU"/>
              </w:rPr>
              <w:t xml:space="preserve">28 </w:t>
            </w:r>
            <w:r w:rsidRPr="00490AD0">
              <w:rPr>
                <w:lang w:val="ru-RU"/>
              </w:rPr>
              <w:t>неделя</w:t>
            </w:r>
          </w:p>
        </w:tc>
      </w:tr>
      <w:tr w:rsidR="003C12BB" w:rsidRPr="00C3474A" w14:paraId="5B54CAC0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C2C6FD" w14:textId="77777777" w:rsidR="003C12BB" w:rsidRPr="00C3474A" w:rsidRDefault="003C12BB" w:rsidP="003C12BB">
            <w:pPr>
              <w:autoSpaceDE w:val="0"/>
              <w:autoSpaceDN w:val="0"/>
              <w:spacing w:before="100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110.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589294" w14:textId="77777777" w:rsidR="003C12BB" w:rsidRPr="00C3474A" w:rsidRDefault="003C12BB" w:rsidP="003C12BB">
            <w:pPr>
              <w:autoSpaceDE w:val="0"/>
              <w:autoSpaceDN w:val="0"/>
              <w:spacing w:before="100" w:after="0" w:line="360" w:lineRule="auto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Периметр многоугольника.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FC1A39" w14:textId="77777777" w:rsidR="003C12BB" w:rsidRPr="00C3474A" w:rsidRDefault="003C12BB" w:rsidP="003C12BB">
            <w:pPr>
              <w:autoSpaceDE w:val="0"/>
              <w:autoSpaceDN w:val="0"/>
              <w:spacing w:before="100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86CA1C" w14:textId="77777777" w:rsidR="003C12BB" w:rsidRPr="00C3474A" w:rsidRDefault="003C12BB" w:rsidP="003C12B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045FFF" w14:textId="77777777" w:rsidR="003C12BB" w:rsidRPr="00C3474A" w:rsidRDefault="003C12BB" w:rsidP="003C12B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E3B2F3" w14:textId="77777777" w:rsidR="003C12BB" w:rsidRDefault="003C12BB" w:rsidP="003C12BB">
            <w:r>
              <w:rPr>
                <w:lang w:val="ru-RU"/>
              </w:rPr>
              <w:t xml:space="preserve">28 </w:t>
            </w:r>
            <w:r w:rsidRPr="00490AD0">
              <w:rPr>
                <w:lang w:val="ru-RU"/>
              </w:rPr>
              <w:t>неделя</w:t>
            </w:r>
          </w:p>
        </w:tc>
      </w:tr>
      <w:tr w:rsidR="003C12BB" w:rsidRPr="00C3474A" w14:paraId="057C242A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F3039C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111.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DE6C09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E3727C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ABB106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B312F0" w14:textId="77777777" w:rsidR="003C12BB" w:rsidRPr="00C3474A" w:rsidRDefault="003C12BB" w:rsidP="003C12B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EA6045" w14:textId="77777777" w:rsidR="003C12BB" w:rsidRDefault="003C12BB" w:rsidP="003C12BB">
            <w:r>
              <w:rPr>
                <w:lang w:val="ru-RU"/>
              </w:rPr>
              <w:t xml:space="preserve">28 </w:t>
            </w:r>
            <w:r w:rsidRPr="00490AD0">
              <w:rPr>
                <w:lang w:val="ru-RU"/>
              </w:rPr>
              <w:t>неделя</w:t>
            </w:r>
          </w:p>
        </w:tc>
      </w:tr>
      <w:tr w:rsidR="003C12BB" w:rsidRPr="00C3474A" w14:paraId="0D14A18C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8424B8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112.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8168EF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Символы математического языка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A3543D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E3A9EF" w14:textId="77777777" w:rsidR="003C12BB" w:rsidRPr="00C3474A" w:rsidRDefault="003C12BB" w:rsidP="003C12B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FB26BE" w14:textId="77777777" w:rsidR="003C12BB" w:rsidRPr="00C3474A" w:rsidRDefault="003C12BB" w:rsidP="003C12B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0A16AC" w14:textId="77777777" w:rsidR="003C12BB" w:rsidRDefault="003C12BB" w:rsidP="003C12BB">
            <w:r>
              <w:rPr>
                <w:lang w:val="ru-RU"/>
              </w:rPr>
              <w:t xml:space="preserve">28 </w:t>
            </w:r>
            <w:r w:rsidRPr="00490AD0">
              <w:rPr>
                <w:lang w:val="ru-RU"/>
              </w:rPr>
              <w:t>неделя</w:t>
            </w:r>
          </w:p>
        </w:tc>
      </w:tr>
      <w:tr w:rsidR="003C12BB" w:rsidRPr="00C3474A" w14:paraId="59A1B2DA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864243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113.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A8EC58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ind w:left="72" w:right="14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Символы математичекого языка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7FA3F1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C12253" w14:textId="77777777" w:rsidR="003C12BB" w:rsidRPr="00C3474A" w:rsidRDefault="003C12BB" w:rsidP="003C12B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4EB8D2" w14:textId="77777777" w:rsidR="003C12BB" w:rsidRPr="00C3474A" w:rsidRDefault="003C12BB" w:rsidP="003C12B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153511" w14:textId="77777777" w:rsidR="003C12BB" w:rsidRDefault="003C12BB" w:rsidP="003C12BB">
            <w:r>
              <w:rPr>
                <w:lang w:val="ru-RU"/>
              </w:rPr>
              <w:t xml:space="preserve">29 </w:t>
            </w:r>
            <w:r w:rsidRPr="00490AD0">
              <w:rPr>
                <w:lang w:val="ru-RU"/>
              </w:rPr>
              <w:t>неделя</w:t>
            </w:r>
          </w:p>
        </w:tc>
      </w:tr>
      <w:tr w:rsidR="003C12BB" w:rsidRPr="00C3474A" w14:paraId="1069D696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5741B1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114.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7FFDBD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ind w:left="576" w:right="288" w:hanging="576"/>
              <w:rPr>
                <w:sz w:val="20"/>
                <w:szCs w:val="20"/>
                <w:lang w:val="ru-RU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Высказывания вида</w:t>
            </w:r>
            <w:r w:rsidRPr="00C3474A">
              <w:rPr>
                <w:sz w:val="20"/>
                <w:szCs w:val="20"/>
                <w:lang w:val="ru-RU"/>
              </w:rPr>
              <w:br/>
            </w: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«верно/неверно, что ...», «не», «если ..., то ...»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361EB7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453144" w14:textId="77777777" w:rsidR="003C12BB" w:rsidRPr="00C3474A" w:rsidRDefault="003C12BB" w:rsidP="003C12B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7FCEED" w14:textId="77777777" w:rsidR="003C12BB" w:rsidRPr="00C3474A" w:rsidRDefault="003C12BB" w:rsidP="003C12B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32300B" w14:textId="77777777" w:rsidR="003C12BB" w:rsidRDefault="003C12BB" w:rsidP="003C12BB">
            <w:r w:rsidRPr="00AD6280">
              <w:rPr>
                <w:lang w:val="ru-RU"/>
              </w:rPr>
              <w:t>29 неделя</w:t>
            </w:r>
          </w:p>
        </w:tc>
      </w:tr>
      <w:tr w:rsidR="003C12BB" w:rsidRPr="00C3474A" w14:paraId="450140E0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5A01FF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115.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0B74BE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ind w:left="576" w:right="288" w:hanging="576"/>
              <w:rPr>
                <w:sz w:val="20"/>
                <w:szCs w:val="20"/>
                <w:lang w:val="ru-RU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Высказывания вида</w:t>
            </w:r>
            <w:r w:rsidRPr="00C3474A">
              <w:rPr>
                <w:sz w:val="20"/>
                <w:szCs w:val="20"/>
                <w:lang w:val="ru-RU"/>
              </w:rPr>
              <w:br/>
            </w: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«верно/неверно, что ...», «не», «если ..., то ...»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8A8673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54B30E" w14:textId="77777777" w:rsidR="003C12BB" w:rsidRPr="00C3474A" w:rsidRDefault="003C12BB" w:rsidP="003C12B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6612A6" w14:textId="77777777" w:rsidR="003C12BB" w:rsidRPr="00C3474A" w:rsidRDefault="003C12BB" w:rsidP="003C12B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E66017" w14:textId="77777777" w:rsidR="003C12BB" w:rsidRDefault="003C12BB" w:rsidP="003C12BB">
            <w:r w:rsidRPr="00AD6280">
              <w:rPr>
                <w:lang w:val="ru-RU"/>
              </w:rPr>
              <w:t>29 неделя</w:t>
            </w:r>
          </w:p>
        </w:tc>
      </w:tr>
      <w:tr w:rsidR="003C12BB" w:rsidRPr="00C3474A" w14:paraId="62A76A96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22A837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116.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9C33D3" w14:textId="77777777" w:rsidR="003C12BB" w:rsidRPr="00C3474A" w:rsidRDefault="003C12BB" w:rsidP="003C12BB">
            <w:pPr>
              <w:tabs>
                <w:tab w:val="left" w:pos="576"/>
              </w:tabs>
              <w:autoSpaceDE w:val="0"/>
              <w:autoSpaceDN w:val="0"/>
              <w:spacing w:before="98" w:after="0" w:line="360" w:lineRule="auto"/>
              <w:ind w:right="720"/>
              <w:rPr>
                <w:sz w:val="20"/>
                <w:szCs w:val="20"/>
                <w:lang w:val="ru-RU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Операция. Объект и </w:t>
            </w:r>
            <w:r w:rsidRPr="00C3474A">
              <w:rPr>
                <w:sz w:val="20"/>
                <w:szCs w:val="20"/>
                <w:lang w:val="ru-RU"/>
              </w:rPr>
              <w:tab/>
            </w: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результат операции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7D0A6E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060390" w14:textId="77777777" w:rsidR="003C12BB" w:rsidRPr="00C3474A" w:rsidRDefault="003C12BB" w:rsidP="003C12B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C390D7" w14:textId="77777777" w:rsidR="003C12BB" w:rsidRPr="00C3474A" w:rsidRDefault="003C12BB" w:rsidP="003C12B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9866AB" w14:textId="77777777" w:rsidR="003C12BB" w:rsidRDefault="003C12BB" w:rsidP="003C12BB">
            <w:r w:rsidRPr="00AD6280">
              <w:rPr>
                <w:lang w:val="ru-RU"/>
              </w:rPr>
              <w:t>29 неделя</w:t>
            </w:r>
          </w:p>
        </w:tc>
      </w:tr>
      <w:tr w:rsidR="003C12BB" w:rsidRPr="00C3474A" w14:paraId="15A83479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B0ECBC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117.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76C5E1" w14:textId="77777777" w:rsidR="003C12BB" w:rsidRPr="00C3474A" w:rsidRDefault="003C12BB" w:rsidP="003C12BB">
            <w:pPr>
              <w:tabs>
                <w:tab w:val="left" w:pos="576"/>
              </w:tabs>
              <w:autoSpaceDE w:val="0"/>
              <w:autoSpaceDN w:val="0"/>
              <w:spacing w:before="98" w:after="0" w:line="360" w:lineRule="auto"/>
              <w:ind w:right="720"/>
              <w:rPr>
                <w:sz w:val="20"/>
                <w:szCs w:val="20"/>
                <w:lang w:val="ru-RU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Операция. Объект и </w:t>
            </w:r>
            <w:r w:rsidRPr="00C3474A">
              <w:rPr>
                <w:sz w:val="20"/>
                <w:szCs w:val="20"/>
                <w:lang w:val="ru-RU"/>
              </w:rPr>
              <w:tab/>
            </w: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результат операции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9243EC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447FE2" w14:textId="77777777" w:rsidR="003C12BB" w:rsidRPr="00C3474A" w:rsidRDefault="003C12BB" w:rsidP="003C12B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EB086C" w14:textId="77777777" w:rsidR="003C12BB" w:rsidRPr="00C3474A" w:rsidRDefault="003C12BB" w:rsidP="003C12B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AEF2E0" w14:textId="77777777" w:rsidR="003C12BB" w:rsidRDefault="003C12BB" w:rsidP="003C12BB">
            <w:r>
              <w:rPr>
                <w:lang w:val="ru-RU"/>
              </w:rPr>
              <w:t xml:space="preserve">30 </w:t>
            </w:r>
            <w:r w:rsidRPr="00490AD0">
              <w:rPr>
                <w:lang w:val="ru-RU"/>
              </w:rPr>
              <w:t>неделя</w:t>
            </w:r>
          </w:p>
        </w:tc>
      </w:tr>
      <w:tr w:rsidR="003C12BB" w:rsidRPr="00C3474A" w14:paraId="3855C84E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F1C92A" w14:textId="77777777" w:rsidR="003C12BB" w:rsidRPr="00C3474A" w:rsidRDefault="003C12BB" w:rsidP="003C12BB">
            <w:pPr>
              <w:autoSpaceDE w:val="0"/>
              <w:autoSpaceDN w:val="0"/>
              <w:spacing w:before="100" w:after="0" w:line="360" w:lineRule="auto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118.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BF4DD7" w14:textId="77777777" w:rsidR="003C12BB" w:rsidRPr="00C3474A" w:rsidRDefault="003C12BB" w:rsidP="003C12BB">
            <w:pPr>
              <w:tabs>
                <w:tab w:val="left" w:pos="576"/>
              </w:tabs>
              <w:autoSpaceDE w:val="0"/>
              <w:autoSpaceDN w:val="0"/>
              <w:spacing w:before="100" w:after="0" w:line="360" w:lineRule="auto"/>
              <w:ind w:right="720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 xml:space="preserve">Прямые и обратные </w:t>
            </w:r>
            <w:r w:rsidRPr="00C3474A">
              <w:rPr>
                <w:sz w:val="20"/>
                <w:szCs w:val="20"/>
              </w:rPr>
              <w:tab/>
            </w: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операции.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19F510" w14:textId="77777777" w:rsidR="003C12BB" w:rsidRPr="00C3474A" w:rsidRDefault="003C12BB" w:rsidP="003C12BB">
            <w:pPr>
              <w:autoSpaceDE w:val="0"/>
              <w:autoSpaceDN w:val="0"/>
              <w:spacing w:before="100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DB5D5A" w14:textId="77777777" w:rsidR="003C12BB" w:rsidRPr="00C3474A" w:rsidRDefault="003C12BB" w:rsidP="003C12B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9906F5" w14:textId="77777777" w:rsidR="003C12BB" w:rsidRPr="00C3474A" w:rsidRDefault="003C12BB" w:rsidP="003C12B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ACC6DD" w14:textId="77777777" w:rsidR="003C12BB" w:rsidRDefault="003C12BB" w:rsidP="003C12BB">
            <w:r w:rsidRPr="000F0337">
              <w:rPr>
                <w:lang w:val="ru-RU"/>
              </w:rPr>
              <w:t>30 неделя</w:t>
            </w:r>
          </w:p>
        </w:tc>
      </w:tr>
      <w:tr w:rsidR="003C12BB" w:rsidRPr="00C3474A" w14:paraId="78A116A2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F21EC5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119.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933B83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Программа действий.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5F0987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FD39F7" w14:textId="77777777" w:rsidR="003C12BB" w:rsidRPr="00C3474A" w:rsidRDefault="003C12BB" w:rsidP="003C12B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A57BDF" w14:textId="77777777" w:rsidR="003C12BB" w:rsidRPr="00C3474A" w:rsidRDefault="003C12BB" w:rsidP="003C12B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8DC3E6" w14:textId="77777777" w:rsidR="003C12BB" w:rsidRDefault="003C12BB" w:rsidP="003C12BB">
            <w:r w:rsidRPr="000F0337">
              <w:rPr>
                <w:lang w:val="ru-RU"/>
              </w:rPr>
              <w:t>30 неделя</w:t>
            </w:r>
          </w:p>
        </w:tc>
      </w:tr>
      <w:tr w:rsidR="003C12BB" w:rsidRPr="00C3474A" w14:paraId="250894A4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EE3B03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120.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5ACD2A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Программы с  вопросами.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7D8D64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A5F397" w14:textId="77777777" w:rsidR="003C12BB" w:rsidRPr="00C3474A" w:rsidRDefault="003C12BB" w:rsidP="003C12B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7EE5E2" w14:textId="77777777" w:rsidR="003C12BB" w:rsidRPr="00C3474A" w:rsidRDefault="003C12BB" w:rsidP="003C12B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45FD05" w14:textId="77777777" w:rsidR="003C12BB" w:rsidRDefault="003C12BB" w:rsidP="003C12BB">
            <w:r w:rsidRPr="000F0337">
              <w:rPr>
                <w:lang w:val="ru-RU"/>
              </w:rPr>
              <w:t>30 неделя</w:t>
            </w:r>
          </w:p>
        </w:tc>
      </w:tr>
      <w:tr w:rsidR="003C12BB" w:rsidRPr="00C3474A" w14:paraId="19BE7AC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3B19BD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121.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575069" w14:textId="77777777" w:rsidR="003C12BB" w:rsidRPr="00C3474A" w:rsidRDefault="003C12BB" w:rsidP="002849A4">
            <w:pPr>
              <w:autoSpaceDE w:val="0"/>
              <w:autoSpaceDN w:val="0"/>
              <w:spacing w:before="98" w:after="0" w:line="36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 </w:t>
            </w:r>
            <w:r w:rsidR="002849A4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Проверочная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B4A370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EECA9D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DFDB73" w14:textId="77777777" w:rsidR="003C12BB" w:rsidRPr="00C3474A" w:rsidRDefault="003C12BB" w:rsidP="003C12B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F2B2B5" w14:textId="77777777" w:rsidR="003C12BB" w:rsidRDefault="003C12BB" w:rsidP="003C12BB">
            <w:r>
              <w:rPr>
                <w:lang w:val="ru-RU"/>
              </w:rPr>
              <w:t xml:space="preserve">31 </w:t>
            </w:r>
            <w:r w:rsidRPr="00490AD0">
              <w:rPr>
                <w:lang w:val="ru-RU"/>
              </w:rPr>
              <w:t>неделя</w:t>
            </w:r>
          </w:p>
        </w:tc>
      </w:tr>
      <w:tr w:rsidR="003C12BB" w:rsidRPr="00C3474A" w14:paraId="22B05DC9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783660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122.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CAC8CF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Виды алгоритмов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866F10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5F85B1" w14:textId="77777777" w:rsidR="003C12BB" w:rsidRPr="00C3474A" w:rsidRDefault="003C12BB" w:rsidP="003C12B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9898B6" w14:textId="77777777" w:rsidR="003C12BB" w:rsidRPr="00C3474A" w:rsidRDefault="003C12BB" w:rsidP="003C12B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276DE9" w14:textId="77777777" w:rsidR="003C12BB" w:rsidRDefault="003C12BB" w:rsidP="003C12BB">
            <w:r w:rsidRPr="00A20257">
              <w:rPr>
                <w:lang w:val="ru-RU"/>
              </w:rPr>
              <w:t>31 неделя</w:t>
            </w:r>
          </w:p>
        </w:tc>
      </w:tr>
      <w:tr w:rsidR="003C12BB" w:rsidRPr="00C3474A" w14:paraId="657FD045" w14:textId="77777777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0AAF33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123.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F026CC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ind w:left="72" w:right="288"/>
              <w:rPr>
                <w:sz w:val="20"/>
                <w:szCs w:val="20"/>
                <w:lang w:val="ru-RU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Алгоритмы измерений и построения </w:t>
            </w:r>
            <w:r w:rsidRPr="00C3474A">
              <w:rPr>
                <w:sz w:val="20"/>
                <w:szCs w:val="20"/>
                <w:lang w:val="ru-RU"/>
              </w:rPr>
              <w:br/>
            </w: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геометрических фигур.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0D2FD5" w14:textId="77777777" w:rsidR="003C12BB" w:rsidRPr="00C3474A" w:rsidRDefault="003C12BB" w:rsidP="003C12BB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F0E269" w14:textId="77777777" w:rsidR="003C12BB" w:rsidRPr="00C3474A" w:rsidRDefault="003C12BB" w:rsidP="003C12B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2A9C6E" w14:textId="77777777" w:rsidR="003C12BB" w:rsidRPr="00C3474A" w:rsidRDefault="003C12BB" w:rsidP="003C12B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BFE9F9" w14:textId="77777777" w:rsidR="003C12BB" w:rsidRDefault="003C12BB" w:rsidP="003C12BB">
            <w:r w:rsidRPr="00A20257">
              <w:rPr>
                <w:lang w:val="ru-RU"/>
              </w:rPr>
              <w:t>31 неделя</w:t>
            </w:r>
          </w:p>
        </w:tc>
      </w:tr>
    </w:tbl>
    <w:p w14:paraId="7365C699" w14:textId="77777777" w:rsidR="00262DD5" w:rsidRPr="00C3474A" w:rsidRDefault="00262DD5" w:rsidP="00C3474A">
      <w:pPr>
        <w:autoSpaceDE w:val="0"/>
        <w:autoSpaceDN w:val="0"/>
        <w:spacing w:after="0" w:line="360" w:lineRule="auto"/>
        <w:rPr>
          <w:sz w:val="20"/>
          <w:szCs w:val="20"/>
        </w:rPr>
      </w:pPr>
    </w:p>
    <w:p w14:paraId="2280CC20" w14:textId="77777777" w:rsidR="00262DD5" w:rsidRPr="00C3474A" w:rsidRDefault="00262DD5" w:rsidP="00C3474A">
      <w:pPr>
        <w:spacing w:line="360" w:lineRule="auto"/>
        <w:rPr>
          <w:sz w:val="20"/>
          <w:szCs w:val="20"/>
        </w:rPr>
        <w:sectPr w:rsidR="00262DD5" w:rsidRPr="00C3474A">
          <w:pgSz w:w="11900" w:h="16840"/>
          <w:pgMar w:top="284" w:right="650" w:bottom="52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223BADF" w14:textId="77777777" w:rsidR="00262DD5" w:rsidRPr="00C3474A" w:rsidRDefault="00262DD5" w:rsidP="00C3474A">
      <w:pPr>
        <w:autoSpaceDE w:val="0"/>
        <w:autoSpaceDN w:val="0"/>
        <w:spacing w:after="66" w:line="360" w:lineRule="auto"/>
        <w:rPr>
          <w:sz w:val="20"/>
          <w:szCs w:val="20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</w:tblGrid>
      <w:tr w:rsidR="00222881" w:rsidRPr="00C3474A" w14:paraId="44E2E566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C4CF48" w14:textId="77777777" w:rsidR="00222881" w:rsidRPr="00C3474A" w:rsidRDefault="00222881" w:rsidP="00222881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124.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50E7ED" w14:textId="77777777" w:rsidR="00222881" w:rsidRPr="00C3474A" w:rsidRDefault="00222881" w:rsidP="00222881">
            <w:pPr>
              <w:autoSpaceDE w:val="0"/>
              <w:autoSpaceDN w:val="0"/>
              <w:spacing w:before="98" w:after="0" w:line="360" w:lineRule="auto"/>
              <w:ind w:left="156" w:right="288" w:hanging="156"/>
              <w:rPr>
                <w:sz w:val="20"/>
                <w:szCs w:val="20"/>
                <w:lang w:val="ru-RU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Алгоритмы измерений и построения геометрических фигур.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DE6927" w14:textId="77777777" w:rsidR="00222881" w:rsidRPr="00C3474A" w:rsidRDefault="00222881" w:rsidP="00222881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74F953" w14:textId="77777777" w:rsidR="00222881" w:rsidRPr="00C3474A" w:rsidRDefault="00222881" w:rsidP="0022288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8DBE3F" w14:textId="77777777" w:rsidR="00222881" w:rsidRPr="00C3474A" w:rsidRDefault="00222881" w:rsidP="0022288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C8293E" w14:textId="77777777" w:rsidR="00222881" w:rsidRDefault="00222881" w:rsidP="00222881">
            <w:r w:rsidRPr="00A20257">
              <w:rPr>
                <w:lang w:val="ru-RU"/>
              </w:rPr>
              <w:t>31 неделя</w:t>
            </w:r>
          </w:p>
        </w:tc>
      </w:tr>
      <w:tr w:rsidR="00222881" w:rsidRPr="00C3474A" w14:paraId="54D5D3D6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874488" w14:textId="77777777" w:rsidR="00222881" w:rsidRPr="00C3474A" w:rsidRDefault="00222881" w:rsidP="00222881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125.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5D0461" w14:textId="77777777" w:rsidR="00222881" w:rsidRPr="00C3474A" w:rsidRDefault="00222881" w:rsidP="00222881">
            <w:pPr>
              <w:autoSpaceDE w:val="0"/>
              <w:autoSpaceDN w:val="0"/>
              <w:spacing w:before="98" w:after="0" w:line="360" w:lineRule="auto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Дерево возможностей.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7DB116" w14:textId="77777777" w:rsidR="00222881" w:rsidRPr="00C3474A" w:rsidRDefault="00222881" w:rsidP="00222881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FF8D81" w14:textId="77777777" w:rsidR="00222881" w:rsidRPr="00C3474A" w:rsidRDefault="00222881" w:rsidP="0022288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E47917" w14:textId="77777777" w:rsidR="00222881" w:rsidRPr="00C3474A" w:rsidRDefault="00222881" w:rsidP="0022288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061810" w14:textId="77777777" w:rsidR="00222881" w:rsidRDefault="00222881" w:rsidP="00222881">
            <w:r>
              <w:rPr>
                <w:lang w:val="ru-RU"/>
              </w:rPr>
              <w:t xml:space="preserve">32 </w:t>
            </w:r>
            <w:r w:rsidRPr="00490AD0">
              <w:rPr>
                <w:lang w:val="ru-RU"/>
              </w:rPr>
              <w:t>неделя</w:t>
            </w:r>
          </w:p>
        </w:tc>
      </w:tr>
      <w:tr w:rsidR="00222881" w:rsidRPr="00C3474A" w14:paraId="306B8FC1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2C9129" w14:textId="77777777" w:rsidR="00222881" w:rsidRPr="00C3474A" w:rsidRDefault="00222881" w:rsidP="00222881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126.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C99243" w14:textId="77777777" w:rsidR="00222881" w:rsidRPr="00C3474A" w:rsidRDefault="00222881" w:rsidP="00222881">
            <w:pPr>
              <w:autoSpaceDE w:val="0"/>
              <w:autoSpaceDN w:val="0"/>
              <w:spacing w:before="98" w:after="0" w:line="360" w:lineRule="auto"/>
              <w:ind w:left="119" w:right="144" w:hanging="119"/>
              <w:rPr>
                <w:sz w:val="20"/>
                <w:szCs w:val="20"/>
                <w:lang w:val="ru-RU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Правила работы с </w:t>
            </w:r>
            <w:r w:rsidRPr="00C3474A">
              <w:rPr>
                <w:sz w:val="20"/>
                <w:szCs w:val="20"/>
                <w:lang w:val="ru-RU"/>
              </w:rPr>
              <w:br/>
            </w: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электронными средствами обучения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FCC8F0" w14:textId="77777777" w:rsidR="00222881" w:rsidRPr="00C3474A" w:rsidRDefault="00222881" w:rsidP="00222881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B58CA9" w14:textId="77777777" w:rsidR="00222881" w:rsidRPr="00C3474A" w:rsidRDefault="00222881" w:rsidP="0022288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E1F169" w14:textId="77777777" w:rsidR="00222881" w:rsidRPr="00C3474A" w:rsidRDefault="00222881" w:rsidP="0022288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F6FD98" w14:textId="77777777" w:rsidR="00222881" w:rsidRDefault="00222881" w:rsidP="00222881">
            <w:r w:rsidRPr="005F0AB3">
              <w:rPr>
                <w:lang w:val="ru-RU"/>
              </w:rPr>
              <w:t>32 неделя</w:t>
            </w:r>
          </w:p>
        </w:tc>
      </w:tr>
      <w:tr w:rsidR="00222881" w:rsidRPr="00C3474A" w14:paraId="398477CB" w14:textId="77777777" w:rsidTr="009B5927">
        <w:trPr>
          <w:trHeight w:hRule="exact" w:val="7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76A94B" w14:textId="77777777" w:rsidR="00222881" w:rsidRPr="00C3474A" w:rsidRDefault="00222881" w:rsidP="00222881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127.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497557" w14:textId="77777777" w:rsidR="00222881" w:rsidRPr="00C3474A" w:rsidRDefault="00222881" w:rsidP="00222881">
            <w:pPr>
              <w:autoSpaceDE w:val="0"/>
              <w:autoSpaceDN w:val="0"/>
              <w:spacing w:before="98" w:after="0" w:line="36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  Самостоятельная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27754E" w14:textId="77777777" w:rsidR="00222881" w:rsidRPr="00C3474A" w:rsidRDefault="00222881" w:rsidP="00222881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CBFDFE" w14:textId="77777777" w:rsidR="00222881" w:rsidRPr="00C3474A" w:rsidRDefault="00222881" w:rsidP="00222881">
            <w:pPr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DBA5C8" w14:textId="77777777" w:rsidR="00222881" w:rsidRPr="00C3474A" w:rsidRDefault="00222881" w:rsidP="0022288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73BF72" w14:textId="77777777" w:rsidR="00222881" w:rsidRDefault="00222881" w:rsidP="00222881">
            <w:r w:rsidRPr="005F0AB3">
              <w:rPr>
                <w:lang w:val="ru-RU"/>
              </w:rPr>
              <w:t>32 неделя</w:t>
            </w:r>
          </w:p>
        </w:tc>
      </w:tr>
      <w:tr w:rsidR="00222881" w:rsidRPr="00C3474A" w14:paraId="565A6636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F4787F" w14:textId="77777777" w:rsidR="00222881" w:rsidRPr="00C3474A" w:rsidRDefault="00222881" w:rsidP="00222881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128.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BF5A22" w14:textId="77777777" w:rsidR="00222881" w:rsidRPr="00E178F0" w:rsidRDefault="00222881" w:rsidP="00222881">
            <w:pPr>
              <w:autoSpaceDE w:val="0"/>
              <w:autoSpaceDN w:val="0"/>
              <w:spacing w:before="98" w:after="0" w:line="36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Промежуточная аттестация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F19475" w14:textId="77777777" w:rsidR="00222881" w:rsidRPr="00C3474A" w:rsidRDefault="00222881" w:rsidP="00222881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D918A1" w14:textId="77777777" w:rsidR="00222881" w:rsidRPr="00E178F0" w:rsidRDefault="00222881" w:rsidP="00222881">
            <w:pPr>
              <w:spacing w:line="36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   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92C74E" w14:textId="77777777" w:rsidR="00222881" w:rsidRPr="00C3474A" w:rsidRDefault="00222881" w:rsidP="0022288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F4EDFA" w14:textId="77777777" w:rsidR="00222881" w:rsidRDefault="00222881" w:rsidP="00222881">
            <w:r w:rsidRPr="005F0AB3">
              <w:rPr>
                <w:lang w:val="ru-RU"/>
              </w:rPr>
              <w:t>32 неделя</w:t>
            </w:r>
          </w:p>
        </w:tc>
      </w:tr>
      <w:tr w:rsidR="00222881" w:rsidRPr="00C3474A" w14:paraId="3EA4ECE2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101003" w14:textId="77777777" w:rsidR="00222881" w:rsidRPr="00C3474A" w:rsidRDefault="00222881" w:rsidP="00222881">
            <w:pPr>
              <w:autoSpaceDE w:val="0"/>
              <w:autoSpaceDN w:val="0"/>
              <w:spacing w:before="100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129.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434099" w14:textId="77777777" w:rsidR="00222881" w:rsidRPr="00C3474A" w:rsidRDefault="00222881" w:rsidP="00222881">
            <w:pPr>
              <w:autoSpaceDE w:val="0"/>
              <w:autoSpaceDN w:val="0"/>
              <w:spacing w:before="100" w:after="0" w:line="360" w:lineRule="auto"/>
              <w:ind w:left="261" w:hanging="261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Резервное время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11EA94" w14:textId="77777777" w:rsidR="00222881" w:rsidRPr="00C3474A" w:rsidRDefault="00222881" w:rsidP="00222881">
            <w:pPr>
              <w:autoSpaceDE w:val="0"/>
              <w:autoSpaceDN w:val="0"/>
              <w:spacing w:before="100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60DDB3" w14:textId="77777777" w:rsidR="00222881" w:rsidRPr="00C3474A" w:rsidRDefault="00222881" w:rsidP="0022288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25DCC3" w14:textId="77777777" w:rsidR="00222881" w:rsidRPr="00C3474A" w:rsidRDefault="00222881" w:rsidP="0022288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9322A6" w14:textId="77777777" w:rsidR="00222881" w:rsidRDefault="00222881" w:rsidP="00222881">
            <w:r>
              <w:rPr>
                <w:lang w:val="ru-RU"/>
              </w:rPr>
              <w:t xml:space="preserve">33 </w:t>
            </w:r>
            <w:r w:rsidRPr="00490AD0">
              <w:rPr>
                <w:lang w:val="ru-RU"/>
              </w:rPr>
              <w:t>неделя</w:t>
            </w:r>
          </w:p>
        </w:tc>
      </w:tr>
      <w:tr w:rsidR="00222881" w:rsidRPr="00C3474A" w14:paraId="4A1C4BCF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2064E1" w14:textId="77777777" w:rsidR="00222881" w:rsidRPr="00C3474A" w:rsidRDefault="00222881" w:rsidP="00222881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130.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CAF037" w14:textId="77777777" w:rsidR="00222881" w:rsidRPr="00C3474A" w:rsidRDefault="00222881" w:rsidP="00222881">
            <w:pPr>
              <w:autoSpaceDE w:val="0"/>
              <w:autoSpaceDN w:val="0"/>
              <w:spacing w:before="98" w:after="0" w:line="360" w:lineRule="auto"/>
              <w:ind w:left="261" w:hanging="261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Резервное время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6E5E13" w14:textId="77777777" w:rsidR="00222881" w:rsidRPr="00C3474A" w:rsidRDefault="00222881" w:rsidP="00222881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1BCE8D" w14:textId="77777777" w:rsidR="00222881" w:rsidRPr="00C3474A" w:rsidRDefault="00222881" w:rsidP="0022288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CFD448" w14:textId="77777777" w:rsidR="00222881" w:rsidRPr="00C3474A" w:rsidRDefault="00222881" w:rsidP="0022288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0FBEEC" w14:textId="77777777" w:rsidR="00222881" w:rsidRDefault="00222881" w:rsidP="00222881">
            <w:r w:rsidRPr="00FE0769">
              <w:rPr>
                <w:lang w:val="ru-RU"/>
              </w:rPr>
              <w:t>33 неделя</w:t>
            </w:r>
          </w:p>
        </w:tc>
      </w:tr>
      <w:tr w:rsidR="00222881" w:rsidRPr="00C3474A" w14:paraId="2A78AF03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952994" w14:textId="77777777" w:rsidR="00222881" w:rsidRPr="00C3474A" w:rsidRDefault="00222881" w:rsidP="00222881">
            <w:pPr>
              <w:autoSpaceDE w:val="0"/>
              <w:autoSpaceDN w:val="0"/>
              <w:spacing w:before="98" w:after="0" w:line="360" w:lineRule="auto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131.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68E364" w14:textId="77777777" w:rsidR="00222881" w:rsidRPr="00C3474A" w:rsidRDefault="00222881" w:rsidP="00222881">
            <w:pPr>
              <w:autoSpaceDE w:val="0"/>
              <w:autoSpaceDN w:val="0"/>
              <w:spacing w:before="98" w:after="0" w:line="360" w:lineRule="auto"/>
              <w:ind w:left="261" w:hanging="261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Резервное время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E837E3" w14:textId="77777777" w:rsidR="00222881" w:rsidRPr="00C3474A" w:rsidRDefault="00222881" w:rsidP="00222881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B4E106" w14:textId="77777777" w:rsidR="00222881" w:rsidRPr="00C3474A" w:rsidRDefault="00222881" w:rsidP="0022288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2969B0" w14:textId="77777777" w:rsidR="00222881" w:rsidRPr="00C3474A" w:rsidRDefault="00222881" w:rsidP="0022288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C85BDB" w14:textId="77777777" w:rsidR="00222881" w:rsidRDefault="00222881" w:rsidP="00222881">
            <w:r w:rsidRPr="00FE0769">
              <w:rPr>
                <w:lang w:val="ru-RU"/>
              </w:rPr>
              <w:t>33 неделя</w:t>
            </w:r>
          </w:p>
        </w:tc>
      </w:tr>
      <w:tr w:rsidR="00222881" w:rsidRPr="00C3474A" w14:paraId="15AF2B38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DEC062" w14:textId="77777777" w:rsidR="00222881" w:rsidRPr="00C3474A" w:rsidRDefault="00222881" w:rsidP="00222881">
            <w:pPr>
              <w:autoSpaceDE w:val="0"/>
              <w:autoSpaceDN w:val="0"/>
              <w:spacing w:before="98" w:after="0" w:line="360" w:lineRule="auto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132.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875594" w14:textId="77777777" w:rsidR="00222881" w:rsidRPr="00D839EB" w:rsidRDefault="00222881" w:rsidP="00222881">
            <w:pPr>
              <w:autoSpaceDE w:val="0"/>
              <w:autoSpaceDN w:val="0"/>
              <w:spacing w:before="98" w:after="0" w:line="360" w:lineRule="auto"/>
              <w:rPr>
                <w:sz w:val="20"/>
                <w:szCs w:val="20"/>
                <w:lang w:val="ru-RU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Резервное время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EAF0D8" w14:textId="77777777" w:rsidR="00222881" w:rsidRPr="00C3474A" w:rsidRDefault="00222881" w:rsidP="00222881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2685C2" w14:textId="77777777" w:rsidR="00222881" w:rsidRPr="00C3474A" w:rsidRDefault="00222881" w:rsidP="0022288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E61D8B" w14:textId="77777777" w:rsidR="00222881" w:rsidRPr="00C3474A" w:rsidRDefault="00222881" w:rsidP="0022288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0854EE" w14:textId="77777777" w:rsidR="00222881" w:rsidRDefault="00222881" w:rsidP="00222881">
            <w:r w:rsidRPr="00FE0769">
              <w:rPr>
                <w:lang w:val="ru-RU"/>
              </w:rPr>
              <w:t>33 неделя</w:t>
            </w:r>
          </w:p>
        </w:tc>
      </w:tr>
      <w:tr w:rsidR="00222881" w:rsidRPr="00C3474A" w14:paraId="3DF9250B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19C773" w14:textId="77777777" w:rsidR="00222881" w:rsidRPr="00C3474A" w:rsidRDefault="00222881" w:rsidP="00222881">
            <w:pPr>
              <w:autoSpaceDE w:val="0"/>
              <w:autoSpaceDN w:val="0"/>
              <w:spacing w:before="98" w:after="0" w:line="360" w:lineRule="auto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133.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058B41" w14:textId="77777777" w:rsidR="00222881" w:rsidRPr="00D839EB" w:rsidRDefault="00222881" w:rsidP="00222881">
            <w:pPr>
              <w:autoSpaceDE w:val="0"/>
              <w:autoSpaceDN w:val="0"/>
              <w:spacing w:before="98" w:after="0" w:line="360" w:lineRule="auto"/>
              <w:rPr>
                <w:sz w:val="20"/>
                <w:szCs w:val="20"/>
                <w:lang w:val="ru-RU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Резервное время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BBF57B" w14:textId="77777777" w:rsidR="00222881" w:rsidRPr="00C3474A" w:rsidRDefault="00222881" w:rsidP="00222881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C56AB7" w14:textId="77777777" w:rsidR="00222881" w:rsidRPr="00C3474A" w:rsidRDefault="00222881" w:rsidP="0022288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9BD20F" w14:textId="77777777" w:rsidR="00222881" w:rsidRPr="00C3474A" w:rsidRDefault="00222881" w:rsidP="0022288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D672A7" w14:textId="77777777" w:rsidR="00222881" w:rsidRDefault="00222881" w:rsidP="00222881">
            <w:r>
              <w:rPr>
                <w:lang w:val="ru-RU"/>
              </w:rPr>
              <w:t xml:space="preserve">34 </w:t>
            </w:r>
            <w:r w:rsidRPr="00490AD0">
              <w:rPr>
                <w:lang w:val="ru-RU"/>
              </w:rPr>
              <w:t>неделя</w:t>
            </w:r>
          </w:p>
        </w:tc>
      </w:tr>
      <w:tr w:rsidR="00222881" w:rsidRPr="00C3474A" w14:paraId="1AE1A735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0EEF91" w14:textId="77777777" w:rsidR="00222881" w:rsidRPr="00C3474A" w:rsidRDefault="00222881" w:rsidP="00222881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134.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094114" w14:textId="77777777" w:rsidR="00222881" w:rsidRPr="00C3474A" w:rsidRDefault="00222881" w:rsidP="00222881">
            <w:pPr>
              <w:autoSpaceDE w:val="0"/>
              <w:autoSpaceDN w:val="0"/>
              <w:spacing w:before="98" w:after="0" w:line="360" w:lineRule="auto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Резервное время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1266F8" w14:textId="77777777" w:rsidR="00222881" w:rsidRPr="00C3474A" w:rsidRDefault="00222881" w:rsidP="00222881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05159B" w14:textId="77777777" w:rsidR="00222881" w:rsidRPr="00C3474A" w:rsidRDefault="00222881" w:rsidP="0022288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1AA92A" w14:textId="77777777" w:rsidR="00222881" w:rsidRPr="00C3474A" w:rsidRDefault="00222881" w:rsidP="0022288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D8592C" w14:textId="77777777" w:rsidR="00222881" w:rsidRDefault="00222881" w:rsidP="00222881">
            <w:r>
              <w:rPr>
                <w:lang w:val="ru-RU"/>
              </w:rPr>
              <w:t xml:space="preserve">34 </w:t>
            </w:r>
            <w:r w:rsidRPr="00490AD0">
              <w:rPr>
                <w:lang w:val="ru-RU"/>
              </w:rPr>
              <w:t>неделя</w:t>
            </w:r>
          </w:p>
        </w:tc>
      </w:tr>
      <w:tr w:rsidR="00222881" w:rsidRPr="00C3474A" w14:paraId="33798C3E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D854E6" w14:textId="77777777" w:rsidR="00222881" w:rsidRPr="00C3474A" w:rsidRDefault="00222881" w:rsidP="00222881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135.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3DE1AE" w14:textId="77777777" w:rsidR="00222881" w:rsidRPr="00D839EB" w:rsidRDefault="00222881" w:rsidP="00222881">
            <w:pPr>
              <w:autoSpaceDE w:val="0"/>
              <w:autoSpaceDN w:val="0"/>
              <w:spacing w:before="98" w:after="0" w:line="360" w:lineRule="auto"/>
              <w:rPr>
                <w:sz w:val="20"/>
                <w:szCs w:val="20"/>
                <w:lang w:val="ru-RU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Резервное время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07C028" w14:textId="77777777" w:rsidR="00222881" w:rsidRPr="00C3474A" w:rsidRDefault="00222881" w:rsidP="00222881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63803F" w14:textId="77777777" w:rsidR="00222881" w:rsidRPr="00C3474A" w:rsidRDefault="00222881" w:rsidP="0022288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3BAFD3" w14:textId="77777777" w:rsidR="00222881" w:rsidRPr="00C3474A" w:rsidRDefault="00222881" w:rsidP="0022288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D521AC" w14:textId="77777777" w:rsidR="00222881" w:rsidRDefault="00222881" w:rsidP="00222881">
            <w:r>
              <w:rPr>
                <w:lang w:val="ru-RU"/>
              </w:rPr>
              <w:t xml:space="preserve">34 </w:t>
            </w:r>
            <w:r w:rsidRPr="00490AD0">
              <w:rPr>
                <w:lang w:val="ru-RU"/>
              </w:rPr>
              <w:t>неделя</w:t>
            </w:r>
          </w:p>
        </w:tc>
      </w:tr>
      <w:tr w:rsidR="00222881" w:rsidRPr="00C3474A" w14:paraId="234719A4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05E84F" w14:textId="77777777" w:rsidR="00222881" w:rsidRPr="00C3474A" w:rsidRDefault="00222881" w:rsidP="00222881">
            <w:pPr>
              <w:autoSpaceDE w:val="0"/>
              <w:autoSpaceDN w:val="0"/>
              <w:spacing w:before="98" w:after="0" w:line="360" w:lineRule="auto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136.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AE0AF8" w14:textId="77777777" w:rsidR="00222881" w:rsidRPr="00D839EB" w:rsidRDefault="00222881" w:rsidP="00222881">
            <w:pPr>
              <w:autoSpaceDE w:val="0"/>
              <w:autoSpaceDN w:val="0"/>
              <w:spacing w:before="98" w:after="0" w:line="360" w:lineRule="auto"/>
              <w:rPr>
                <w:sz w:val="20"/>
                <w:szCs w:val="20"/>
                <w:lang w:val="ru-RU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Резервное время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E7B7FD" w14:textId="77777777" w:rsidR="00222881" w:rsidRPr="00C3474A" w:rsidRDefault="00222881" w:rsidP="00222881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8A5454" w14:textId="77777777" w:rsidR="00222881" w:rsidRPr="00C3474A" w:rsidRDefault="00222881" w:rsidP="0022288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D1F840" w14:textId="77777777" w:rsidR="00222881" w:rsidRPr="00C3474A" w:rsidRDefault="00222881" w:rsidP="0022288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2D9201" w14:textId="77777777" w:rsidR="00222881" w:rsidRDefault="00222881" w:rsidP="00222881">
            <w:r>
              <w:rPr>
                <w:lang w:val="ru-RU"/>
              </w:rPr>
              <w:t xml:space="preserve">34 </w:t>
            </w:r>
            <w:r w:rsidRPr="00490AD0">
              <w:rPr>
                <w:lang w:val="ru-RU"/>
              </w:rPr>
              <w:t>неделя</w:t>
            </w:r>
          </w:p>
        </w:tc>
      </w:tr>
      <w:tr w:rsidR="00F82C05" w:rsidRPr="00C3474A" w14:paraId="185EBD0A" w14:textId="77777777">
        <w:trPr>
          <w:gridAfter w:val="2"/>
          <w:wAfter w:w="2832" w:type="dxa"/>
          <w:trHeight w:hRule="exact" w:val="808"/>
        </w:trPr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AF63EB" w14:textId="77777777" w:rsidR="00F82C05" w:rsidRPr="00C3474A" w:rsidRDefault="00F82C05" w:rsidP="00C3474A">
            <w:pPr>
              <w:autoSpaceDE w:val="0"/>
              <w:autoSpaceDN w:val="0"/>
              <w:spacing w:before="98" w:after="0" w:line="360" w:lineRule="auto"/>
              <w:ind w:left="72" w:right="576"/>
              <w:rPr>
                <w:sz w:val="20"/>
                <w:szCs w:val="20"/>
                <w:lang w:val="ru-RU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99292D" w14:textId="77777777" w:rsidR="00F82C05" w:rsidRPr="00C3474A" w:rsidRDefault="00F82C05" w:rsidP="00C3474A">
            <w:pPr>
              <w:autoSpaceDE w:val="0"/>
              <w:autoSpaceDN w:val="0"/>
              <w:spacing w:before="98" w:after="0" w:line="360" w:lineRule="auto"/>
              <w:ind w:left="74"/>
              <w:rPr>
                <w:sz w:val="20"/>
                <w:szCs w:val="20"/>
              </w:rPr>
            </w:pPr>
            <w:r w:rsidRPr="00C3474A">
              <w:rPr>
                <w:rFonts w:ascii="Times New Roman" w:eastAsia="Times New Roman" w:hAnsi="Times New Roman"/>
                <w:sz w:val="20"/>
                <w:szCs w:val="20"/>
              </w:rPr>
              <w:t>136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CD9877" w14:textId="77777777" w:rsidR="00F82C05" w:rsidRPr="00C3474A" w:rsidRDefault="002F68ED" w:rsidP="00C3474A">
            <w:pPr>
              <w:autoSpaceDE w:val="0"/>
              <w:autoSpaceDN w:val="0"/>
              <w:spacing w:before="98" w:after="0" w:line="36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</w:tr>
    </w:tbl>
    <w:p w14:paraId="0586D7C4" w14:textId="77777777" w:rsidR="00262DD5" w:rsidRPr="00FD2F63" w:rsidRDefault="00262DD5">
      <w:pPr>
        <w:rPr>
          <w:lang w:val="ru-RU"/>
        </w:rPr>
        <w:sectPr w:rsidR="00262DD5" w:rsidRPr="00FD2F63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1103759" w14:textId="77777777" w:rsidR="00262DD5" w:rsidRPr="00F82C05" w:rsidRDefault="00036E06" w:rsidP="00FD2F63">
      <w:pPr>
        <w:autoSpaceDE w:val="0"/>
        <w:autoSpaceDN w:val="0"/>
        <w:spacing w:after="0" w:line="230" w:lineRule="auto"/>
        <w:ind w:left="-284"/>
        <w:rPr>
          <w:lang w:val="ru-RU"/>
        </w:rPr>
      </w:pPr>
      <w:r w:rsidRPr="00F82C05">
        <w:rPr>
          <w:rFonts w:ascii="Times New Roman" w:eastAsia="Times New Roman" w:hAnsi="Times New Roman"/>
          <w:b/>
          <w:sz w:val="24"/>
          <w:lang w:val="ru-RU"/>
        </w:rPr>
        <w:lastRenderedPageBreak/>
        <w:t xml:space="preserve">УЧЕБНО-МЕТОДИЧЕСКОЕ ОБЕСПЕЧЕНИЕ ОБРАЗОВАТЕЛЬНОГО ПРОЦЕССА </w:t>
      </w:r>
    </w:p>
    <w:p w14:paraId="06280D34" w14:textId="77777777" w:rsidR="00262DD5" w:rsidRPr="00F82C05" w:rsidRDefault="00036E06" w:rsidP="00FD2F63">
      <w:pPr>
        <w:autoSpaceDE w:val="0"/>
        <w:autoSpaceDN w:val="0"/>
        <w:spacing w:before="346" w:after="0" w:line="230" w:lineRule="auto"/>
        <w:ind w:left="-284"/>
        <w:rPr>
          <w:lang w:val="ru-RU"/>
        </w:rPr>
      </w:pPr>
      <w:r w:rsidRPr="00F82C05">
        <w:rPr>
          <w:rFonts w:ascii="Times New Roman" w:eastAsia="Times New Roman" w:hAnsi="Times New Roman"/>
          <w:b/>
          <w:sz w:val="24"/>
          <w:lang w:val="ru-RU"/>
        </w:rPr>
        <w:t>ОБЯЗАТЕЛЬНЫЕ УЧЕБНЫЕ МАТЕРИАЛЫ ДЛЯ УЧЕНИКА</w:t>
      </w:r>
    </w:p>
    <w:p w14:paraId="498F3C63" w14:textId="77777777" w:rsidR="00204309" w:rsidRPr="009C2B2E" w:rsidRDefault="00036E06" w:rsidP="00FD2F63">
      <w:pPr>
        <w:autoSpaceDE w:val="0"/>
        <w:autoSpaceDN w:val="0"/>
        <w:spacing w:before="166" w:after="0" w:line="283" w:lineRule="auto"/>
        <w:ind w:left="-284" w:right="288"/>
        <w:rPr>
          <w:rFonts w:ascii="Times New Roman" w:eastAsia="Times New Roman" w:hAnsi="Times New Roman"/>
          <w:sz w:val="24"/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>Математик</w:t>
      </w:r>
      <w:r w:rsidR="00F82C05">
        <w:rPr>
          <w:rFonts w:ascii="Times New Roman" w:eastAsia="Times New Roman" w:hAnsi="Times New Roman"/>
          <w:sz w:val="24"/>
          <w:lang w:val="ru-RU"/>
        </w:rPr>
        <w:t>а (в 2 частях), 2 класс /Моро М.И.</w:t>
      </w:r>
      <w:r w:rsidRPr="009C2B2E">
        <w:rPr>
          <w:rFonts w:ascii="Times New Roman" w:eastAsia="Times New Roman" w:hAnsi="Times New Roman"/>
          <w:sz w:val="24"/>
          <w:lang w:val="ru-RU"/>
        </w:rPr>
        <w:t>,</w:t>
      </w:r>
      <w:r w:rsidR="00F82C05">
        <w:rPr>
          <w:rFonts w:ascii="Times New Roman" w:eastAsia="Times New Roman" w:hAnsi="Times New Roman"/>
          <w:sz w:val="24"/>
          <w:lang w:val="ru-RU"/>
        </w:rPr>
        <w:t xml:space="preserve"> Бантова М.А., Бельтюкова Г.В., Волкова С.И., Степанова С.В. </w:t>
      </w:r>
      <w:r w:rsidRPr="009C2B2E">
        <w:rPr>
          <w:rFonts w:ascii="Times New Roman" w:eastAsia="Times New Roman" w:hAnsi="Times New Roman"/>
          <w:sz w:val="24"/>
          <w:lang w:val="ru-RU"/>
        </w:rPr>
        <w:t xml:space="preserve">Акционерное общество«Издательство «Просвещение»; </w:t>
      </w:r>
      <w:r w:rsidRPr="009C2B2E">
        <w:rPr>
          <w:lang w:val="ru-RU"/>
        </w:rPr>
        <w:br/>
      </w:r>
    </w:p>
    <w:p w14:paraId="170C7A29" w14:textId="77777777" w:rsidR="00262DD5" w:rsidRPr="009C2B2E" w:rsidRDefault="00036E06" w:rsidP="00FD2F63">
      <w:pPr>
        <w:autoSpaceDE w:val="0"/>
        <w:autoSpaceDN w:val="0"/>
        <w:spacing w:before="166" w:after="0" w:line="283" w:lineRule="auto"/>
        <w:ind w:left="-284" w:right="288"/>
        <w:rPr>
          <w:lang w:val="ru-RU"/>
        </w:rPr>
      </w:pPr>
      <w:r w:rsidRPr="009C2B2E">
        <w:rPr>
          <w:lang w:val="ru-RU"/>
        </w:rPr>
        <w:br/>
      </w:r>
      <w:r w:rsidRPr="009C2B2E">
        <w:rPr>
          <w:rFonts w:ascii="Times New Roman" w:eastAsia="Times New Roman" w:hAnsi="Times New Roman"/>
          <w:b/>
          <w:sz w:val="24"/>
          <w:lang w:val="ru-RU"/>
        </w:rPr>
        <w:t>МЕТОДИЧЕСКИЕ МАТЕРИАЛЫ ДЛЯ УЧИТЕЛЯ</w:t>
      </w:r>
    </w:p>
    <w:p w14:paraId="54B7225A" w14:textId="77777777" w:rsidR="00610B6D" w:rsidRDefault="00036E06" w:rsidP="00FD2F63">
      <w:pPr>
        <w:autoSpaceDE w:val="0"/>
        <w:autoSpaceDN w:val="0"/>
        <w:spacing w:before="168" w:after="0" w:line="262" w:lineRule="auto"/>
        <w:ind w:left="-284" w:right="432"/>
        <w:rPr>
          <w:rFonts w:ascii="Times New Roman" w:eastAsia="Times New Roman" w:hAnsi="Times New Roman"/>
          <w:sz w:val="24"/>
          <w:lang w:val="ru-RU"/>
        </w:rPr>
      </w:pPr>
      <w:r w:rsidRPr="009C2B2E">
        <w:rPr>
          <w:rFonts w:ascii="Times New Roman" w:eastAsia="Times New Roman" w:hAnsi="Times New Roman"/>
          <w:sz w:val="24"/>
          <w:lang w:val="ru-RU"/>
        </w:rPr>
        <w:t xml:space="preserve">1.Математика. Учебник. 2 класс. В 2-х частях. + Электронное приложение (на сайте издательства) </w:t>
      </w:r>
      <w:r w:rsidR="00610B6D">
        <w:rPr>
          <w:rFonts w:ascii="Times New Roman" w:eastAsia="Times New Roman" w:hAnsi="Times New Roman"/>
          <w:sz w:val="24"/>
          <w:lang w:val="ru-RU"/>
        </w:rPr>
        <w:t>Моро М.И.</w:t>
      </w:r>
      <w:r w:rsidR="00610B6D" w:rsidRPr="009C2B2E">
        <w:rPr>
          <w:rFonts w:ascii="Times New Roman" w:eastAsia="Times New Roman" w:hAnsi="Times New Roman"/>
          <w:sz w:val="24"/>
          <w:lang w:val="ru-RU"/>
        </w:rPr>
        <w:t>,</w:t>
      </w:r>
      <w:r w:rsidR="00610B6D">
        <w:rPr>
          <w:rFonts w:ascii="Times New Roman" w:eastAsia="Times New Roman" w:hAnsi="Times New Roman"/>
          <w:sz w:val="24"/>
          <w:lang w:val="ru-RU"/>
        </w:rPr>
        <w:t xml:space="preserve"> Бантова М.А., Бельтюкова Г.В., Волкова С.И., Степанова С.В. </w:t>
      </w:r>
      <w:r w:rsidR="00610B6D" w:rsidRPr="009C2B2E">
        <w:rPr>
          <w:rFonts w:ascii="Times New Roman" w:eastAsia="Times New Roman" w:hAnsi="Times New Roman"/>
          <w:sz w:val="24"/>
          <w:lang w:val="ru-RU"/>
        </w:rPr>
        <w:t xml:space="preserve">Акционерное общество «Издательство «Просвещение»; </w:t>
      </w:r>
      <w:r w:rsidR="00610B6D" w:rsidRPr="009C2B2E">
        <w:rPr>
          <w:lang w:val="ru-RU"/>
        </w:rPr>
        <w:br/>
      </w:r>
    </w:p>
    <w:p w14:paraId="10ADBE06" w14:textId="77777777" w:rsidR="00610B6D" w:rsidRPr="009C2B2E" w:rsidRDefault="00610B6D" w:rsidP="00FD2F63">
      <w:pPr>
        <w:autoSpaceDE w:val="0"/>
        <w:autoSpaceDN w:val="0"/>
        <w:spacing w:before="168" w:after="0" w:line="262" w:lineRule="auto"/>
        <w:ind w:left="-284" w:right="432"/>
        <w:rPr>
          <w:lang w:val="ru-RU"/>
        </w:rPr>
      </w:pPr>
    </w:p>
    <w:p w14:paraId="745FB229" w14:textId="77777777" w:rsidR="00262DD5" w:rsidRPr="009C2B2E" w:rsidRDefault="00036E06" w:rsidP="00FD2F63">
      <w:pPr>
        <w:autoSpaceDE w:val="0"/>
        <w:autoSpaceDN w:val="0"/>
        <w:spacing w:before="262" w:after="0" w:line="230" w:lineRule="auto"/>
        <w:ind w:left="-284"/>
        <w:rPr>
          <w:lang w:val="ru-RU"/>
        </w:rPr>
      </w:pPr>
      <w:r w:rsidRPr="009C2B2E">
        <w:rPr>
          <w:rFonts w:ascii="Times New Roman" w:eastAsia="Times New Roman" w:hAnsi="Times New Roman"/>
          <w:b/>
          <w:sz w:val="24"/>
          <w:lang w:val="ru-RU"/>
        </w:rPr>
        <w:t>ЦИФРОВЫЕ ОБРАЗОВАТЕЛЬНЫЕ РЕСУРСЫ И РЕСУРСЫ СЕТИ ИНТЕРНЕТ</w:t>
      </w:r>
    </w:p>
    <w:p w14:paraId="1642C1C3" w14:textId="77777777" w:rsidR="00262DD5" w:rsidRPr="009C2B2E" w:rsidRDefault="00036E06" w:rsidP="00FD2F63">
      <w:pPr>
        <w:autoSpaceDE w:val="0"/>
        <w:autoSpaceDN w:val="0"/>
        <w:spacing w:before="166" w:after="0" w:line="262" w:lineRule="auto"/>
        <w:ind w:left="-284" w:right="8784"/>
      </w:pPr>
      <w:r w:rsidRPr="009C2B2E">
        <w:rPr>
          <w:rFonts w:ascii="Times New Roman" w:eastAsia="Times New Roman" w:hAnsi="Times New Roman"/>
          <w:sz w:val="24"/>
        </w:rPr>
        <w:t xml:space="preserve">resh.edu.ru </w:t>
      </w:r>
      <w:r w:rsidRPr="009C2B2E">
        <w:br/>
      </w:r>
      <w:r w:rsidRPr="009C2B2E">
        <w:rPr>
          <w:rFonts w:ascii="Times New Roman" w:eastAsia="Times New Roman" w:hAnsi="Times New Roman"/>
          <w:sz w:val="24"/>
        </w:rPr>
        <w:t>http://pedsovet.su</w:t>
      </w:r>
    </w:p>
    <w:p w14:paraId="1A101ADA" w14:textId="77777777" w:rsidR="00262DD5" w:rsidRDefault="00262DD5" w:rsidP="00FD2F63">
      <w:pPr>
        <w:ind w:left="-284"/>
      </w:pPr>
    </w:p>
    <w:p w14:paraId="76E2DBD5" w14:textId="77777777" w:rsidR="00773DA6" w:rsidRDefault="00773DA6" w:rsidP="00FD2F63">
      <w:pPr>
        <w:ind w:left="-284"/>
      </w:pPr>
    </w:p>
    <w:p w14:paraId="781874E2" w14:textId="77777777" w:rsidR="00773DA6" w:rsidRPr="009C2B2E" w:rsidRDefault="00773DA6" w:rsidP="00FD2F63">
      <w:pPr>
        <w:autoSpaceDE w:val="0"/>
        <w:autoSpaceDN w:val="0"/>
        <w:spacing w:after="0" w:line="230" w:lineRule="auto"/>
        <w:ind w:left="-284"/>
        <w:rPr>
          <w:lang w:val="ru-RU"/>
        </w:rPr>
      </w:pPr>
      <w:r w:rsidRPr="009C2B2E">
        <w:rPr>
          <w:rFonts w:ascii="Times New Roman" w:eastAsia="Times New Roman" w:hAnsi="Times New Roman"/>
          <w:b/>
          <w:sz w:val="24"/>
          <w:lang w:val="ru-RU"/>
        </w:rPr>
        <w:t>МАТЕРИАЛЬНО-ТЕХНИЧЕСКОЕ ОБЕСПЕЧЕНИЕ ОБРАЗОВАТЕЛЬНОГО ПРОЦЕССА</w:t>
      </w:r>
    </w:p>
    <w:p w14:paraId="5D4901B4" w14:textId="77777777" w:rsidR="00773DA6" w:rsidRPr="009C2B2E" w:rsidRDefault="00773DA6" w:rsidP="00FD2F63">
      <w:pPr>
        <w:autoSpaceDE w:val="0"/>
        <w:autoSpaceDN w:val="0"/>
        <w:spacing w:before="346" w:after="0" w:line="302" w:lineRule="auto"/>
        <w:ind w:left="-284" w:right="7200"/>
        <w:rPr>
          <w:rFonts w:ascii="Times New Roman" w:eastAsia="Times New Roman" w:hAnsi="Times New Roman"/>
          <w:sz w:val="24"/>
          <w:lang w:val="ru-RU"/>
        </w:rPr>
      </w:pPr>
      <w:r w:rsidRPr="009C2B2E">
        <w:rPr>
          <w:rFonts w:ascii="Times New Roman" w:eastAsia="Times New Roman" w:hAnsi="Times New Roman"/>
          <w:b/>
          <w:sz w:val="24"/>
          <w:lang w:val="ru-RU"/>
        </w:rPr>
        <w:t xml:space="preserve">УЧЕБНОЕ ОБОРУДОВАНИЕ </w:t>
      </w:r>
      <w:r w:rsidRPr="009C2B2E">
        <w:rPr>
          <w:lang w:val="ru-RU"/>
        </w:rPr>
        <w:br/>
      </w:r>
      <w:r w:rsidRPr="009C2B2E">
        <w:rPr>
          <w:rFonts w:ascii="Times New Roman" w:eastAsia="Times New Roman" w:hAnsi="Times New Roman"/>
          <w:sz w:val="24"/>
          <w:lang w:val="ru-RU"/>
        </w:rPr>
        <w:t>Компьютер, проектор</w:t>
      </w:r>
    </w:p>
    <w:p w14:paraId="54D33D1E" w14:textId="77777777" w:rsidR="00773DA6" w:rsidRDefault="00773DA6" w:rsidP="00FD2F63">
      <w:pPr>
        <w:ind w:left="-284"/>
        <w:rPr>
          <w:lang w:val="ru-RU"/>
        </w:rPr>
      </w:pPr>
      <w:r w:rsidRPr="009C2B2E">
        <w:rPr>
          <w:noProof/>
          <w:lang w:val="ru-RU" w:eastAsia="ru-RU"/>
        </w:rPr>
        <w:drawing>
          <wp:inline distT="0" distB="0" distL="0" distR="0" wp14:anchorId="14951F65" wp14:editId="37E227A1">
            <wp:extent cx="5943600" cy="82296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DC82DC" w14:textId="77777777" w:rsidR="00036E06" w:rsidRPr="009C2B2E" w:rsidRDefault="00036E06" w:rsidP="00FD2F63">
      <w:pPr>
        <w:ind w:left="-284"/>
        <w:rPr>
          <w:lang w:val="ru-RU"/>
        </w:rPr>
      </w:pPr>
    </w:p>
    <w:sectPr w:rsidR="00036E06" w:rsidRPr="009C2B2E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48159B0"/>
    <w:multiLevelType w:val="hybridMultilevel"/>
    <w:tmpl w:val="85B025C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7F1611A"/>
    <w:multiLevelType w:val="hybridMultilevel"/>
    <w:tmpl w:val="B616F78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7730"/>
    <w:rsid w:val="00034616"/>
    <w:rsid w:val="00036E06"/>
    <w:rsid w:val="0006063C"/>
    <w:rsid w:val="000A4392"/>
    <w:rsid w:val="000C21E3"/>
    <w:rsid w:val="00101982"/>
    <w:rsid w:val="0015074B"/>
    <w:rsid w:val="00177598"/>
    <w:rsid w:val="001E2739"/>
    <w:rsid w:val="00204309"/>
    <w:rsid w:val="00222881"/>
    <w:rsid w:val="002228C3"/>
    <w:rsid w:val="002618A4"/>
    <w:rsid w:val="00262DD5"/>
    <w:rsid w:val="002849A4"/>
    <w:rsid w:val="0029639D"/>
    <w:rsid w:val="002E3359"/>
    <w:rsid w:val="002F68ED"/>
    <w:rsid w:val="00326F90"/>
    <w:rsid w:val="003450AD"/>
    <w:rsid w:val="00365037"/>
    <w:rsid w:val="00366079"/>
    <w:rsid w:val="003C12BB"/>
    <w:rsid w:val="00461F13"/>
    <w:rsid w:val="004710C3"/>
    <w:rsid w:val="004F3AEF"/>
    <w:rsid w:val="005007A7"/>
    <w:rsid w:val="00513C4C"/>
    <w:rsid w:val="0055794D"/>
    <w:rsid w:val="005B5D74"/>
    <w:rsid w:val="00610B6D"/>
    <w:rsid w:val="00680D71"/>
    <w:rsid w:val="00683CDA"/>
    <w:rsid w:val="006D596A"/>
    <w:rsid w:val="006D7E8A"/>
    <w:rsid w:val="006E5A73"/>
    <w:rsid w:val="006F32C0"/>
    <w:rsid w:val="0071178C"/>
    <w:rsid w:val="00773DA6"/>
    <w:rsid w:val="00860C98"/>
    <w:rsid w:val="008A231A"/>
    <w:rsid w:val="008D3898"/>
    <w:rsid w:val="008E5FCE"/>
    <w:rsid w:val="009040B5"/>
    <w:rsid w:val="00920F97"/>
    <w:rsid w:val="009B5927"/>
    <w:rsid w:val="009C2B2E"/>
    <w:rsid w:val="00A42415"/>
    <w:rsid w:val="00A63D93"/>
    <w:rsid w:val="00AA1D8D"/>
    <w:rsid w:val="00B47730"/>
    <w:rsid w:val="00BA3A23"/>
    <w:rsid w:val="00C3474A"/>
    <w:rsid w:val="00CB0664"/>
    <w:rsid w:val="00CC55C8"/>
    <w:rsid w:val="00CE61F6"/>
    <w:rsid w:val="00D55FC2"/>
    <w:rsid w:val="00D839EB"/>
    <w:rsid w:val="00DF24E4"/>
    <w:rsid w:val="00E178F0"/>
    <w:rsid w:val="00E775C8"/>
    <w:rsid w:val="00ED7F7A"/>
    <w:rsid w:val="00EE4582"/>
    <w:rsid w:val="00F0032C"/>
    <w:rsid w:val="00F37BBD"/>
    <w:rsid w:val="00F82C05"/>
    <w:rsid w:val="00F90E04"/>
    <w:rsid w:val="00F95358"/>
    <w:rsid w:val="00FC0FF4"/>
    <w:rsid w:val="00FC693F"/>
    <w:rsid w:val="00FD2F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19E388"/>
  <w15:docId w15:val="{2D05B1A8-1B50-4B14-AD8E-605A9C48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link w:val="af"/>
    <w:uiPriority w:val="34"/>
    <w:qFormat/>
    <w:rsid w:val="00FC693F"/>
    <w:pPr>
      <w:ind w:left="720"/>
      <w:contextualSpacing/>
    </w:pPr>
  </w:style>
  <w:style w:type="paragraph" w:styleId="af0">
    <w:name w:val="Body Text"/>
    <w:basedOn w:val="a1"/>
    <w:link w:val="af1"/>
    <w:uiPriority w:val="99"/>
    <w:unhideWhenUsed/>
    <w:rsid w:val="00AA1D8D"/>
    <w:pPr>
      <w:spacing w:after="120"/>
    </w:pPr>
  </w:style>
  <w:style w:type="character" w:customStyle="1" w:styleId="af1">
    <w:name w:val="Основной текст Знак"/>
    <w:basedOn w:val="a2"/>
    <w:link w:val="af0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2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3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4">
    <w:name w:val="macro"/>
    <w:link w:val="af5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5">
    <w:name w:val="Текст макроса Знак"/>
    <w:basedOn w:val="a2"/>
    <w:link w:val="af4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6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7">
    <w:name w:val="Strong"/>
    <w:basedOn w:val="a2"/>
    <w:uiPriority w:val="22"/>
    <w:qFormat/>
    <w:rsid w:val="00FC693F"/>
    <w:rPr>
      <w:b/>
      <w:bCs/>
    </w:rPr>
  </w:style>
  <w:style w:type="character" w:styleId="af8">
    <w:name w:val="Emphasis"/>
    <w:basedOn w:val="a2"/>
    <w:uiPriority w:val="20"/>
    <w:qFormat/>
    <w:rsid w:val="00FC693F"/>
    <w:rPr>
      <w:i/>
      <w:iCs/>
    </w:rPr>
  </w:style>
  <w:style w:type="paragraph" w:styleId="af9">
    <w:name w:val="Intense Quote"/>
    <w:basedOn w:val="a1"/>
    <w:next w:val="a1"/>
    <w:link w:val="afa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a">
    <w:name w:val="Выделенная цитата Знак"/>
    <w:basedOn w:val="a2"/>
    <w:link w:val="af9"/>
    <w:uiPriority w:val="30"/>
    <w:rsid w:val="00FC693F"/>
    <w:rPr>
      <w:b/>
      <w:bCs/>
      <w:i/>
      <w:iCs/>
      <w:color w:val="4F81BD" w:themeColor="accent1"/>
    </w:rPr>
  </w:style>
  <w:style w:type="character" w:styleId="afb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c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d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e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0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1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2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af">
    <w:name w:val="Абзац списка Знак"/>
    <w:link w:val="ae"/>
    <w:uiPriority w:val="34"/>
    <w:qFormat/>
    <w:locked/>
    <w:rsid w:val="008A231A"/>
  </w:style>
  <w:style w:type="paragraph" w:styleId="aff9">
    <w:name w:val="Balloon Text"/>
    <w:basedOn w:val="a1"/>
    <w:link w:val="affa"/>
    <w:uiPriority w:val="99"/>
    <w:semiHidden/>
    <w:unhideWhenUsed/>
    <w:rsid w:val="00FD2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a">
    <w:name w:val="Текст выноски Знак"/>
    <w:basedOn w:val="a2"/>
    <w:link w:val="aff9"/>
    <w:uiPriority w:val="99"/>
    <w:semiHidden/>
    <w:rsid w:val="00FD2F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5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2EEEC31-FBB7-477C-A11D-C5C329FCF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27</Pages>
  <Words>6386</Words>
  <Characters>36401</Characters>
  <Application>Microsoft Office Word</Application>
  <DocSecurity>0</DocSecurity>
  <Lines>303</Lines>
  <Paragraphs>85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42702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name No</cp:lastModifiedBy>
  <cp:revision>24</cp:revision>
  <dcterms:created xsi:type="dcterms:W3CDTF">2023-06-15T17:14:00Z</dcterms:created>
  <dcterms:modified xsi:type="dcterms:W3CDTF">2024-05-29T08:31:00Z</dcterms:modified>
  <cp:category/>
</cp:coreProperties>
</file>